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2D" w:rsidRDefault="00454D2D" w:rsidP="00454D2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  <w:bookmarkStart w:id="0" w:name="AE_ANNEXE_SECURITE"/>
    </w:p>
    <w:bookmarkEnd w:id="0"/>
    <w:p w:rsidR="00F2749E" w:rsidRPr="001C6F6A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  <w:color w:val="00B050"/>
          <w:sz w:val="36"/>
          <w:szCs w:val="36"/>
        </w:rPr>
      </w:pPr>
      <w:r w:rsidRPr="001C6F6A">
        <w:rPr>
          <w:rFonts w:ascii="Arial" w:hAnsi="Arial" w:cs="Arial"/>
          <w:b/>
          <w:color w:val="00B050"/>
          <w:sz w:val="36"/>
          <w:szCs w:val="36"/>
        </w:rPr>
        <w:fldChar w:fldCharType="begin"/>
      </w:r>
      <w:r w:rsidRPr="001C6F6A">
        <w:rPr>
          <w:rFonts w:ascii="Arial" w:hAnsi="Arial" w:cs="Arial"/>
          <w:b/>
          <w:color w:val="00B050"/>
          <w:sz w:val="36"/>
          <w:szCs w:val="36"/>
        </w:rPr>
        <w:instrText xml:space="preserve"> FILLIN  "Taper ANNEXE N°..."  \* MERGEFORMAT </w:instrText>
      </w:r>
      <w:r w:rsidRPr="001C6F6A">
        <w:rPr>
          <w:rFonts w:ascii="Arial" w:hAnsi="Arial" w:cs="Arial"/>
          <w:b/>
          <w:color w:val="00B050"/>
          <w:sz w:val="36"/>
          <w:szCs w:val="36"/>
        </w:rPr>
        <w:fldChar w:fldCharType="separate"/>
      </w:r>
      <w:r w:rsidRPr="001C6F6A">
        <w:rPr>
          <w:rFonts w:ascii="Arial" w:hAnsi="Arial" w:cs="Arial"/>
          <w:b/>
          <w:color w:val="00B050"/>
          <w:sz w:val="36"/>
          <w:szCs w:val="36"/>
        </w:rPr>
        <w:t xml:space="preserve">ANNEXE </w:t>
      </w:r>
      <w:r w:rsidR="001C6F6A" w:rsidRPr="001C6F6A">
        <w:rPr>
          <w:rFonts w:ascii="Arial" w:hAnsi="Arial" w:cs="Arial"/>
          <w:b/>
          <w:color w:val="00B050"/>
          <w:sz w:val="36"/>
          <w:szCs w:val="36"/>
        </w:rPr>
        <w:t>2</w:t>
      </w:r>
      <w:r w:rsidRPr="001C6F6A">
        <w:rPr>
          <w:rFonts w:ascii="Arial" w:hAnsi="Arial" w:cs="Arial"/>
          <w:b/>
          <w:color w:val="00B050"/>
          <w:sz w:val="36"/>
          <w:szCs w:val="36"/>
        </w:rPr>
        <w:fldChar w:fldCharType="end"/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  <w:r w:rsidRPr="00F2749E">
        <w:rPr>
          <w:rFonts w:ascii="Arial" w:hAnsi="Arial" w:cs="Arial"/>
          <w:b/>
        </w:rPr>
        <w:t>A l’ACTE D’ENGAGEMENT</w:t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</w:p>
    <w:p w:rsidR="001C6F6A" w:rsidRPr="001C6F6A" w:rsidRDefault="001C6F6A" w:rsidP="001C6F6A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1C6F6A">
        <w:rPr>
          <w:rFonts w:ascii="Arial" w:eastAsia="Calibri" w:hAnsi="Arial" w:cs="Arial"/>
          <w:b/>
          <w:color w:val="000000"/>
          <w:szCs w:val="22"/>
          <w:lang w:eastAsia="en-US"/>
        </w:rPr>
        <w:t>DAF_2024_001384</w:t>
      </w:r>
    </w:p>
    <w:p w:rsidR="001C6F6A" w:rsidRPr="001C6F6A" w:rsidRDefault="001C6F6A" w:rsidP="001C6F6A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proofErr w:type="gramStart"/>
      <w:r w:rsidRPr="001C6F6A">
        <w:rPr>
          <w:rFonts w:ascii="Arial" w:eastAsia="Calibri" w:hAnsi="Arial" w:cs="Arial"/>
          <w:b/>
          <w:color w:val="000000"/>
          <w:szCs w:val="22"/>
          <w:lang w:eastAsia="en-US"/>
        </w:rPr>
        <w:t>relatif</w:t>
      </w:r>
      <w:proofErr w:type="gramEnd"/>
      <w:r w:rsidRPr="001C6F6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au nettoyage des locaux communs et vitrerie au profit des formations bénéficiaires soutenues par le GS</w:t>
      </w:r>
      <w:r w:rsidR="00844F27">
        <w:rPr>
          <w:rFonts w:ascii="Arial" w:eastAsia="Calibri" w:hAnsi="Arial" w:cs="Arial"/>
          <w:b/>
          <w:color w:val="000000"/>
          <w:szCs w:val="22"/>
          <w:lang w:eastAsia="en-US"/>
        </w:rPr>
        <w:t>C</w:t>
      </w:r>
      <w:r w:rsidRPr="001C6F6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de LILLE pour le site du</w:t>
      </w:r>
    </w:p>
    <w:p w:rsidR="00FD3D51" w:rsidRDefault="001C6F6A" w:rsidP="001C6F6A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1C6F6A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FORT SAINT-SAUVEUR </w:t>
      </w:r>
    </w:p>
    <w:p w:rsidR="001C6F6A" w:rsidRPr="001C6F6A" w:rsidRDefault="001C6F6A" w:rsidP="001C6F6A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bookmarkStart w:id="1" w:name="_GoBack"/>
      <w:bookmarkEnd w:id="1"/>
      <w:r w:rsidRPr="001C6F6A">
        <w:rPr>
          <w:rFonts w:ascii="Arial" w:eastAsia="Calibri" w:hAnsi="Arial" w:cs="Arial"/>
          <w:b/>
          <w:color w:val="000000"/>
          <w:szCs w:val="22"/>
          <w:lang w:eastAsia="en-US"/>
        </w:rPr>
        <w:t>(MARCHE RESERVE)</w:t>
      </w:r>
    </w:p>
    <w:p w:rsidR="001C6F6A" w:rsidRPr="001C6F6A" w:rsidRDefault="001C6F6A" w:rsidP="001C6F6A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</w:p>
    <w:p w:rsidR="001C6F6A" w:rsidRPr="001C6F6A" w:rsidRDefault="001C6F6A" w:rsidP="001C6F6A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1C6F6A">
        <w:rPr>
          <w:rFonts w:ascii="Arial" w:eastAsia="Calibri" w:hAnsi="Arial" w:cs="Arial"/>
          <w:b/>
          <w:color w:val="000000"/>
          <w:szCs w:val="22"/>
          <w:lang w:eastAsia="en-US"/>
        </w:rPr>
        <w:t>LOT 3</w:t>
      </w:r>
    </w:p>
    <w:p w:rsidR="00853792" w:rsidRPr="00386B58" w:rsidRDefault="00853792" w:rsidP="000B1CC4">
      <w:pPr>
        <w:ind w:left="-142"/>
        <w:jc w:val="center"/>
        <w:rPr>
          <w:sz w:val="32"/>
          <w:szCs w:val="32"/>
        </w:rPr>
      </w:pPr>
    </w:p>
    <w:p w:rsidR="00853792" w:rsidRDefault="00853792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  <w:r w:rsidRPr="00386B58">
        <w:rPr>
          <w:rFonts w:ascii="Arial" w:hAnsi="Arial" w:cs="Arial"/>
          <w:b/>
          <w:sz w:val="36"/>
          <w:u w:val="single"/>
        </w:rPr>
        <w:t>Attestation de sécurité</w:t>
      </w:r>
    </w:p>
    <w:p w:rsidR="00454D2D" w:rsidRDefault="00454D2D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</w:p>
    <w:p w:rsidR="00454D2D" w:rsidRPr="00386B58" w:rsidRDefault="00454D2D" w:rsidP="000B1CC4">
      <w:pPr>
        <w:ind w:left="-142"/>
        <w:jc w:val="center"/>
        <w:rPr>
          <w:rFonts w:ascii="Arial" w:hAnsi="Arial" w:cs="Arial"/>
          <w:b/>
          <w:u w:val="single"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tabs>
          <w:tab w:val="left" w:leader="dot" w:pos="10206"/>
        </w:tabs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 xml:space="preserve">Je soussigné </w:t>
      </w:r>
      <w:r w:rsidRPr="00386B58">
        <w:rPr>
          <w:rFonts w:ascii="Arial" w:hAnsi="Arial" w:cs="Arial"/>
        </w:rPr>
        <w:tab/>
      </w:r>
      <w:r>
        <w:rPr>
          <w:rFonts w:ascii="Arial" w:hAnsi="Arial" w:cs="Arial"/>
        </w:rPr>
        <w:br w:type="textWrapping" w:clear="all"/>
      </w:r>
      <w:r>
        <w:rPr>
          <w:rFonts w:ascii="Arial" w:hAnsi="Arial" w:cs="Arial"/>
        </w:rPr>
        <w:br w:type="textWrapping" w:clear="all"/>
      </w:r>
      <w:r w:rsidRPr="00386B58">
        <w:rPr>
          <w:rFonts w:ascii="Arial" w:hAnsi="Arial" w:cs="Arial"/>
        </w:rPr>
        <w:t xml:space="preserve">reconnais : 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avoir</w:t>
      </w:r>
      <w:proofErr w:type="gramEnd"/>
      <w:r w:rsidRPr="00386B58">
        <w:rPr>
          <w:rFonts w:ascii="Arial" w:hAnsi="Arial" w:cs="Arial"/>
        </w:rPr>
        <w:t xml:space="preserve"> pris connaissance des articles 413-9 à 413-12 du code pénal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ne</w:t>
      </w:r>
      <w:proofErr w:type="gramEnd"/>
      <w:r w:rsidRPr="00386B58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m’engager</w:t>
      </w:r>
      <w:proofErr w:type="gramEnd"/>
      <w:r w:rsidRPr="00386B58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avoir</w:t>
      </w:r>
      <w:proofErr w:type="gramEnd"/>
      <w:r w:rsidRPr="00386B58">
        <w:rPr>
          <w:rFonts w:ascii="Arial" w:hAnsi="Arial" w:cs="Arial"/>
        </w:rPr>
        <w:t xml:space="preserve"> pris connaissance des article</w:t>
      </w:r>
      <w:r w:rsidR="00454D2D">
        <w:rPr>
          <w:rFonts w:ascii="Arial" w:hAnsi="Arial" w:cs="Arial"/>
        </w:rPr>
        <w:t>s 413-9 à 413-12 du code pénal,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qu’ils</w:t>
      </w:r>
      <w:proofErr w:type="gramEnd"/>
      <w:r w:rsidRPr="00386B58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:rsidR="00853792" w:rsidRPr="00386B58" w:rsidRDefault="00853792" w:rsidP="000B1CC4">
      <w:pPr>
        <w:spacing w:before="200"/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Default="00853792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Pr="00386B58" w:rsidRDefault="00454D2D" w:rsidP="000B1CC4">
      <w:pPr>
        <w:ind w:left="-142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672"/>
      </w:tblGrid>
      <w:tr w:rsidR="00853792" w:rsidRPr="00386B58" w:rsidTr="003E3F05">
        <w:trPr>
          <w:trHeight w:val="925"/>
        </w:trPr>
        <w:tc>
          <w:tcPr>
            <w:tcW w:w="4672" w:type="dxa"/>
            <w:vAlign w:val="center"/>
          </w:tcPr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  <w:b/>
              </w:rPr>
            </w:pPr>
            <w:r w:rsidRPr="00386B58">
              <w:rPr>
                <w:rFonts w:ascii="Arial" w:hAnsi="Arial" w:cs="Arial"/>
                <w:b/>
              </w:rPr>
              <w:t>SIGNATURE DU</w:t>
            </w:r>
          </w:p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</w:rPr>
            </w:pPr>
            <w:r w:rsidRPr="00386B58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853792" w:rsidRPr="00386B58" w:rsidTr="003E3F05">
        <w:trPr>
          <w:trHeight w:val="2326"/>
        </w:trPr>
        <w:tc>
          <w:tcPr>
            <w:tcW w:w="4672" w:type="dxa"/>
          </w:tcPr>
          <w:p w:rsidR="00853792" w:rsidRPr="00386B58" w:rsidRDefault="00853792" w:rsidP="000B1CC4">
            <w:pPr>
              <w:ind w:left="-142"/>
            </w:pPr>
          </w:p>
        </w:tc>
      </w:tr>
    </w:tbl>
    <w:p w:rsidR="00853792" w:rsidRDefault="00853792" w:rsidP="000B1CC4">
      <w:pPr>
        <w:ind w:left="-142"/>
        <w:jc w:val="center"/>
        <w:rPr>
          <w:rFonts w:ascii="Arial" w:hAnsi="Arial" w:cs="Arial"/>
          <w:b/>
          <w:bCs/>
          <w:szCs w:val="22"/>
        </w:rPr>
      </w:pPr>
    </w:p>
    <w:p w:rsidR="00853792" w:rsidRDefault="00853792" w:rsidP="000B1CC4">
      <w:pPr>
        <w:ind w:left="-142"/>
        <w:rPr>
          <w:sz w:val="32"/>
          <w:szCs w:val="32"/>
        </w:rPr>
      </w:pPr>
    </w:p>
    <w:sectPr w:rsidR="00853792" w:rsidSect="00454D2D">
      <w:headerReference w:type="even" r:id="rId8"/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7" w:h="16840" w:code="9"/>
      <w:pgMar w:top="0" w:right="907" w:bottom="426" w:left="907" w:header="425" w:footer="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299" w:rsidRDefault="00AE3299">
      <w:r>
        <w:separator/>
      </w:r>
    </w:p>
  </w:endnote>
  <w:endnote w:type="continuationSeparator" w:id="0">
    <w:p w:rsidR="00AE3299" w:rsidRDefault="00AE3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299" w:rsidRDefault="00AE3299">
      <w:r>
        <w:separator/>
      </w:r>
    </w:p>
  </w:footnote>
  <w:footnote w:type="continuationSeparator" w:id="0">
    <w:p w:rsidR="00AE3299" w:rsidRDefault="00AE3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F1058D">
      <w:trPr>
        <w:jc w:val="center"/>
      </w:trPr>
      <w:tc>
        <w:tcPr>
          <w:tcW w:w="2067" w:type="dxa"/>
        </w:tcPr>
        <w:p w:rsidR="00F1058D" w:rsidRDefault="00F1058D">
          <w:pPr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:rsidR="00F1058D" w:rsidRDefault="00F1058D">
          <w:pPr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:rsidR="00F1058D" w:rsidRDefault="00F1058D">
          <w:pPr>
            <w:jc w:val="right"/>
            <w:rPr>
              <w:bCs/>
              <w:sz w:val="20"/>
              <w:lang w:val="en-GB"/>
            </w:rPr>
          </w:pPr>
        </w:p>
      </w:tc>
    </w:tr>
  </w:tbl>
  <w:p w:rsidR="00F1058D" w:rsidRDefault="00F1058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Default="00F1058D" w:rsidP="00E54840">
    <w:pPr>
      <w:jc w:val="right"/>
      <w:rPr>
        <w:b/>
        <w:bCs/>
      </w:rPr>
    </w:pPr>
  </w:p>
  <w:p w:rsidR="00F1058D" w:rsidRPr="0006165B" w:rsidRDefault="00F1058D" w:rsidP="00E54840">
    <w:pPr>
      <w:jc w:val="righ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Pr="00EB7A26" w:rsidRDefault="00F1058D" w:rsidP="00E548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3" w15:restartNumberingAfterBreak="0">
    <w:nsid w:val="0000000C"/>
    <w:multiLevelType w:val="singleLevel"/>
    <w:tmpl w:val="0000000C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14302EC"/>
    <w:multiLevelType w:val="hybridMultilevel"/>
    <w:tmpl w:val="0450AE74"/>
    <w:lvl w:ilvl="0" w:tplc="2AE27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922F42"/>
    <w:multiLevelType w:val="hybridMultilevel"/>
    <w:tmpl w:val="B70A74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A1B5238"/>
    <w:multiLevelType w:val="hybridMultilevel"/>
    <w:tmpl w:val="FD625D04"/>
    <w:lvl w:ilvl="0" w:tplc="D2280538">
      <w:start w:val="7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0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6E4281"/>
    <w:multiLevelType w:val="hybridMultilevel"/>
    <w:tmpl w:val="4438A96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B6150"/>
    <w:multiLevelType w:val="hybridMultilevel"/>
    <w:tmpl w:val="1AAEF52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2109F"/>
    <w:multiLevelType w:val="hybridMultilevel"/>
    <w:tmpl w:val="B45A4F64"/>
    <w:lvl w:ilvl="0" w:tplc="4C8E5E72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5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7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8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9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1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6D0A1D"/>
    <w:multiLevelType w:val="hybridMultilevel"/>
    <w:tmpl w:val="1E366B2A"/>
    <w:lvl w:ilvl="0" w:tplc="040C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4" w15:restartNumberingAfterBreak="0">
    <w:nsid w:val="31D62C4B"/>
    <w:multiLevelType w:val="hybridMultilevel"/>
    <w:tmpl w:val="EBACB69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25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F589A"/>
    <w:multiLevelType w:val="hybridMultilevel"/>
    <w:tmpl w:val="C4580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F24B74"/>
    <w:multiLevelType w:val="hybridMultilevel"/>
    <w:tmpl w:val="BA5029C4"/>
    <w:lvl w:ilvl="0" w:tplc="4C8E5E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01EB7"/>
    <w:multiLevelType w:val="hybridMultilevel"/>
    <w:tmpl w:val="F0160A9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52D1D"/>
    <w:multiLevelType w:val="hybridMultilevel"/>
    <w:tmpl w:val="DD92DDF2"/>
    <w:lvl w:ilvl="0" w:tplc="040C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4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C4584"/>
    <w:multiLevelType w:val="hybridMultilevel"/>
    <w:tmpl w:val="9B548800"/>
    <w:lvl w:ilvl="0" w:tplc="375653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D4363"/>
    <w:multiLevelType w:val="hybridMultilevel"/>
    <w:tmpl w:val="E83CF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605F19"/>
    <w:multiLevelType w:val="hybridMultilevel"/>
    <w:tmpl w:val="F95CF772"/>
    <w:name w:val="WW8Num52"/>
    <w:lvl w:ilvl="0" w:tplc="B6E26A0C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081F8A"/>
    <w:multiLevelType w:val="hybridMultilevel"/>
    <w:tmpl w:val="6958AE4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767C26"/>
    <w:multiLevelType w:val="hybridMultilevel"/>
    <w:tmpl w:val="1F56A0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546FEC"/>
    <w:multiLevelType w:val="hybridMultilevel"/>
    <w:tmpl w:val="263E6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1620"/>
        </w:tabs>
        <w:ind w:left="-11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953"/>
        </w:tabs>
        <w:ind w:left="9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44" w15:restartNumberingAfterBreak="0">
    <w:nsid w:val="6C2649E1"/>
    <w:multiLevelType w:val="hybridMultilevel"/>
    <w:tmpl w:val="B9AA56D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72C24CA5"/>
    <w:multiLevelType w:val="hybridMultilevel"/>
    <w:tmpl w:val="2AA8B9B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44FA7"/>
    <w:multiLevelType w:val="hybridMultilevel"/>
    <w:tmpl w:val="E05CCB3A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707181"/>
    <w:multiLevelType w:val="hybridMultilevel"/>
    <w:tmpl w:val="7D5230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B3CD7"/>
    <w:multiLevelType w:val="hybridMultilevel"/>
    <w:tmpl w:val="6A825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4"/>
  </w:num>
  <w:num w:numId="5">
    <w:abstractNumId w:val="39"/>
  </w:num>
  <w:num w:numId="6">
    <w:abstractNumId w:val="15"/>
  </w:num>
  <w:num w:numId="7">
    <w:abstractNumId w:val="22"/>
  </w:num>
  <w:num w:numId="8">
    <w:abstractNumId w:val="17"/>
  </w:num>
  <w:num w:numId="9">
    <w:abstractNumId w:val="10"/>
  </w:num>
  <w:num w:numId="10">
    <w:abstractNumId w:val="36"/>
  </w:num>
  <w:num w:numId="11">
    <w:abstractNumId w:val="43"/>
  </w:num>
  <w:num w:numId="12">
    <w:abstractNumId w:val="8"/>
  </w:num>
  <w:num w:numId="13">
    <w:abstractNumId w:val="32"/>
  </w:num>
  <w:num w:numId="14">
    <w:abstractNumId w:val="30"/>
  </w:num>
  <w:num w:numId="15">
    <w:abstractNumId w:val="44"/>
  </w:num>
  <w:num w:numId="16">
    <w:abstractNumId w:val="49"/>
  </w:num>
  <w:num w:numId="17">
    <w:abstractNumId w:val="5"/>
  </w:num>
  <w:num w:numId="18">
    <w:abstractNumId w:val="35"/>
  </w:num>
  <w:num w:numId="19">
    <w:abstractNumId w:val="31"/>
  </w:num>
  <w:num w:numId="20">
    <w:abstractNumId w:val="16"/>
  </w:num>
  <w:num w:numId="21">
    <w:abstractNumId w:val="19"/>
  </w:num>
  <w:num w:numId="22">
    <w:abstractNumId w:val="11"/>
  </w:num>
  <w:num w:numId="23">
    <w:abstractNumId w:val="33"/>
  </w:num>
  <w:num w:numId="24">
    <w:abstractNumId w:val="7"/>
  </w:num>
  <w:num w:numId="25">
    <w:abstractNumId w:val="18"/>
  </w:num>
  <w:num w:numId="26">
    <w:abstractNumId w:val="29"/>
  </w:num>
  <w:num w:numId="27">
    <w:abstractNumId w:val="34"/>
  </w:num>
  <w:num w:numId="28">
    <w:abstractNumId w:val="20"/>
  </w:num>
  <w:num w:numId="29">
    <w:abstractNumId w:val="25"/>
  </w:num>
  <w:num w:numId="30">
    <w:abstractNumId w:val="45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7"/>
  </w:num>
  <w:num w:numId="34">
    <w:abstractNumId w:val="48"/>
  </w:num>
  <w:num w:numId="35">
    <w:abstractNumId w:val="42"/>
  </w:num>
  <w:num w:numId="36">
    <w:abstractNumId w:val="28"/>
  </w:num>
  <w:num w:numId="37">
    <w:abstractNumId w:val="9"/>
  </w:num>
  <w:num w:numId="38">
    <w:abstractNumId w:val="38"/>
  </w:num>
  <w:num w:numId="39">
    <w:abstractNumId w:val="0"/>
  </w:num>
  <w:num w:numId="40">
    <w:abstractNumId w:val="14"/>
  </w:num>
  <w:num w:numId="41">
    <w:abstractNumId w:val="12"/>
  </w:num>
  <w:num w:numId="42">
    <w:abstractNumId w:val="24"/>
  </w:num>
  <w:num w:numId="43">
    <w:abstractNumId w:val="26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50"/>
  </w:num>
  <w:num w:numId="50">
    <w:abstractNumId w:val="6"/>
  </w:num>
  <w:num w:numId="51">
    <w:abstractNumId w:val="40"/>
  </w:num>
  <w:num w:numId="52">
    <w:abstractNumId w:val="47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</w:num>
  <w:num w:numId="55">
    <w:abstractNumId w:val="43"/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D8"/>
    <w:rsid w:val="00000261"/>
    <w:rsid w:val="00000667"/>
    <w:rsid w:val="000009D8"/>
    <w:rsid w:val="00000A2F"/>
    <w:rsid w:val="00000C08"/>
    <w:rsid w:val="00002124"/>
    <w:rsid w:val="000022CA"/>
    <w:rsid w:val="00002A0A"/>
    <w:rsid w:val="00002A12"/>
    <w:rsid w:val="00002B0B"/>
    <w:rsid w:val="000038DF"/>
    <w:rsid w:val="00003E87"/>
    <w:rsid w:val="0000466E"/>
    <w:rsid w:val="000046AF"/>
    <w:rsid w:val="000048E0"/>
    <w:rsid w:val="00004AF1"/>
    <w:rsid w:val="00004DAF"/>
    <w:rsid w:val="00004FE6"/>
    <w:rsid w:val="000052F9"/>
    <w:rsid w:val="00005815"/>
    <w:rsid w:val="0000584F"/>
    <w:rsid w:val="00005B81"/>
    <w:rsid w:val="00005F0D"/>
    <w:rsid w:val="00006151"/>
    <w:rsid w:val="0000641A"/>
    <w:rsid w:val="000068E8"/>
    <w:rsid w:val="0000690E"/>
    <w:rsid w:val="00006FDC"/>
    <w:rsid w:val="0000771A"/>
    <w:rsid w:val="00007B37"/>
    <w:rsid w:val="00007F54"/>
    <w:rsid w:val="000100B7"/>
    <w:rsid w:val="000100E1"/>
    <w:rsid w:val="0001017A"/>
    <w:rsid w:val="00010501"/>
    <w:rsid w:val="00011442"/>
    <w:rsid w:val="00011564"/>
    <w:rsid w:val="000119D1"/>
    <w:rsid w:val="000119F1"/>
    <w:rsid w:val="00011B47"/>
    <w:rsid w:val="000124C5"/>
    <w:rsid w:val="00012BE5"/>
    <w:rsid w:val="00012C1E"/>
    <w:rsid w:val="00012ED0"/>
    <w:rsid w:val="00012F7D"/>
    <w:rsid w:val="00013835"/>
    <w:rsid w:val="00013C26"/>
    <w:rsid w:val="000146AA"/>
    <w:rsid w:val="00014B18"/>
    <w:rsid w:val="00014D1A"/>
    <w:rsid w:val="000150EF"/>
    <w:rsid w:val="00015D37"/>
    <w:rsid w:val="000160CE"/>
    <w:rsid w:val="00016895"/>
    <w:rsid w:val="00016CDB"/>
    <w:rsid w:val="000172A4"/>
    <w:rsid w:val="000205A0"/>
    <w:rsid w:val="00020BB8"/>
    <w:rsid w:val="00020C78"/>
    <w:rsid w:val="000210FA"/>
    <w:rsid w:val="0002196D"/>
    <w:rsid w:val="00021A36"/>
    <w:rsid w:val="00021F44"/>
    <w:rsid w:val="000223F1"/>
    <w:rsid w:val="00022600"/>
    <w:rsid w:val="00022E0C"/>
    <w:rsid w:val="0002354A"/>
    <w:rsid w:val="00023603"/>
    <w:rsid w:val="000236BB"/>
    <w:rsid w:val="000236ED"/>
    <w:rsid w:val="0002371F"/>
    <w:rsid w:val="000237B4"/>
    <w:rsid w:val="00023EE6"/>
    <w:rsid w:val="00023FE2"/>
    <w:rsid w:val="0002425F"/>
    <w:rsid w:val="0002473E"/>
    <w:rsid w:val="00024782"/>
    <w:rsid w:val="00024AF1"/>
    <w:rsid w:val="00025445"/>
    <w:rsid w:val="00025854"/>
    <w:rsid w:val="000264BF"/>
    <w:rsid w:val="00026522"/>
    <w:rsid w:val="00026849"/>
    <w:rsid w:val="000268B4"/>
    <w:rsid w:val="00026A92"/>
    <w:rsid w:val="00026B52"/>
    <w:rsid w:val="00026C7F"/>
    <w:rsid w:val="000270B7"/>
    <w:rsid w:val="00027107"/>
    <w:rsid w:val="00027884"/>
    <w:rsid w:val="00027BEB"/>
    <w:rsid w:val="00027F67"/>
    <w:rsid w:val="000303D8"/>
    <w:rsid w:val="0003078D"/>
    <w:rsid w:val="00030945"/>
    <w:rsid w:val="00030C61"/>
    <w:rsid w:val="000318C5"/>
    <w:rsid w:val="00032D31"/>
    <w:rsid w:val="00033267"/>
    <w:rsid w:val="00033A96"/>
    <w:rsid w:val="00033BBA"/>
    <w:rsid w:val="000345B3"/>
    <w:rsid w:val="00035271"/>
    <w:rsid w:val="00035304"/>
    <w:rsid w:val="00035412"/>
    <w:rsid w:val="000354E8"/>
    <w:rsid w:val="00035AB8"/>
    <w:rsid w:val="0003600F"/>
    <w:rsid w:val="00036774"/>
    <w:rsid w:val="00036976"/>
    <w:rsid w:val="000369CD"/>
    <w:rsid w:val="000369F1"/>
    <w:rsid w:val="00036ACE"/>
    <w:rsid w:val="00036D67"/>
    <w:rsid w:val="000375BF"/>
    <w:rsid w:val="0003794C"/>
    <w:rsid w:val="00041428"/>
    <w:rsid w:val="00041672"/>
    <w:rsid w:val="00041B4F"/>
    <w:rsid w:val="00042CF7"/>
    <w:rsid w:val="000433AA"/>
    <w:rsid w:val="00044389"/>
    <w:rsid w:val="000448F4"/>
    <w:rsid w:val="00044BB6"/>
    <w:rsid w:val="00044FF4"/>
    <w:rsid w:val="000450FF"/>
    <w:rsid w:val="00045187"/>
    <w:rsid w:val="00045251"/>
    <w:rsid w:val="000452E6"/>
    <w:rsid w:val="000458EB"/>
    <w:rsid w:val="00045A8B"/>
    <w:rsid w:val="000465E7"/>
    <w:rsid w:val="00046CB6"/>
    <w:rsid w:val="00047122"/>
    <w:rsid w:val="00047560"/>
    <w:rsid w:val="0004774A"/>
    <w:rsid w:val="00047959"/>
    <w:rsid w:val="00047A6B"/>
    <w:rsid w:val="00050108"/>
    <w:rsid w:val="00050467"/>
    <w:rsid w:val="000507EE"/>
    <w:rsid w:val="00050EB4"/>
    <w:rsid w:val="0005136C"/>
    <w:rsid w:val="000523E4"/>
    <w:rsid w:val="0005245B"/>
    <w:rsid w:val="00052AAE"/>
    <w:rsid w:val="000533D1"/>
    <w:rsid w:val="00053B35"/>
    <w:rsid w:val="00054145"/>
    <w:rsid w:val="00054155"/>
    <w:rsid w:val="00054337"/>
    <w:rsid w:val="0005450B"/>
    <w:rsid w:val="00054675"/>
    <w:rsid w:val="00054E4A"/>
    <w:rsid w:val="0005500B"/>
    <w:rsid w:val="000550AA"/>
    <w:rsid w:val="00055323"/>
    <w:rsid w:val="00055382"/>
    <w:rsid w:val="00055D60"/>
    <w:rsid w:val="000563ED"/>
    <w:rsid w:val="00056401"/>
    <w:rsid w:val="00056571"/>
    <w:rsid w:val="000568AB"/>
    <w:rsid w:val="00056ACB"/>
    <w:rsid w:val="00056F92"/>
    <w:rsid w:val="00057141"/>
    <w:rsid w:val="00057410"/>
    <w:rsid w:val="000601EF"/>
    <w:rsid w:val="00061005"/>
    <w:rsid w:val="00061325"/>
    <w:rsid w:val="00061466"/>
    <w:rsid w:val="000614A0"/>
    <w:rsid w:val="00061814"/>
    <w:rsid w:val="00062450"/>
    <w:rsid w:val="00062708"/>
    <w:rsid w:val="00062796"/>
    <w:rsid w:val="00062878"/>
    <w:rsid w:val="00062BE7"/>
    <w:rsid w:val="00062F81"/>
    <w:rsid w:val="00062FC9"/>
    <w:rsid w:val="0006303B"/>
    <w:rsid w:val="000630E4"/>
    <w:rsid w:val="00063D68"/>
    <w:rsid w:val="00063E0F"/>
    <w:rsid w:val="00063E62"/>
    <w:rsid w:val="0006436A"/>
    <w:rsid w:val="000644D7"/>
    <w:rsid w:val="00064503"/>
    <w:rsid w:val="0006458F"/>
    <w:rsid w:val="000649EB"/>
    <w:rsid w:val="0006639B"/>
    <w:rsid w:val="00066564"/>
    <w:rsid w:val="000665CF"/>
    <w:rsid w:val="000673A8"/>
    <w:rsid w:val="00067D5F"/>
    <w:rsid w:val="000713DE"/>
    <w:rsid w:val="00071748"/>
    <w:rsid w:val="000718D2"/>
    <w:rsid w:val="000718D9"/>
    <w:rsid w:val="00071D0B"/>
    <w:rsid w:val="00071EC2"/>
    <w:rsid w:val="000721F5"/>
    <w:rsid w:val="00072795"/>
    <w:rsid w:val="00072947"/>
    <w:rsid w:val="00072B47"/>
    <w:rsid w:val="00072DED"/>
    <w:rsid w:val="000732F1"/>
    <w:rsid w:val="000734A6"/>
    <w:rsid w:val="0007355E"/>
    <w:rsid w:val="00073653"/>
    <w:rsid w:val="00073666"/>
    <w:rsid w:val="000736D3"/>
    <w:rsid w:val="0007380E"/>
    <w:rsid w:val="00073B19"/>
    <w:rsid w:val="00073B38"/>
    <w:rsid w:val="00074BAF"/>
    <w:rsid w:val="00075C7E"/>
    <w:rsid w:val="00075EAD"/>
    <w:rsid w:val="00076589"/>
    <w:rsid w:val="00076744"/>
    <w:rsid w:val="00076D72"/>
    <w:rsid w:val="000774CC"/>
    <w:rsid w:val="0007779D"/>
    <w:rsid w:val="000805BE"/>
    <w:rsid w:val="00080C1D"/>
    <w:rsid w:val="00080D94"/>
    <w:rsid w:val="00081151"/>
    <w:rsid w:val="000814F8"/>
    <w:rsid w:val="00081547"/>
    <w:rsid w:val="0008192B"/>
    <w:rsid w:val="00081C7A"/>
    <w:rsid w:val="00081D89"/>
    <w:rsid w:val="00082468"/>
    <w:rsid w:val="000833A5"/>
    <w:rsid w:val="00083ACE"/>
    <w:rsid w:val="00083C60"/>
    <w:rsid w:val="00083D31"/>
    <w:rsid w:val="00083D98"/>
    <w:rsid w:val="00084049"/>
    <w:rsid w:val="00084161"/>
    <w:rsid w:val="00084505"/>
    <w:rsid w:val="000846CC"/>
    <w:rsid w:val="000851C4"/>
    <w:rsid w:val="0008529C"/>
    <w:rsid w:val="00085307"/>
    <w:rsid w:val="0008531E"/>
    <w:rsid w:val="00086370"/>
    <w:rsid w:val="000865F5"/>
    <w:rsid w:val="000867D4"/>
    <w:rsid w:val="000868A6"/>
    <w:rsid w:val="00086F01"/>
    <w:rsid w:val="0008700E"/>
    <w:rsid w:val="00087091"/>
    <w:rsid w:val="00087209"/>
    <w:rsid w:val="000872F3"/>
    <w:rsid w:val="000879A1"/>
    <w:rsid w:val="0009020F"/>
    <w:rsid w:val="00090795"/>
    <w:rsid w:val="0009083B"/>
    <w:rsid w:val="000909D6"/>
    <w:rsid w:val="000909DA"/>
    <w:rsid w:val="00090AA5"/>
    <w:rsid w:val="00090B97"/>
    <w:rsid w:val="000910CB"/>
    <w:rsid w:val="00091270"/>
    <w:rsid w:val="00091724"/>
    <w:rsid w:val="00091A32"/>
    <w:rsid w:val="00091BC6"/>
    <w:rsid w:val="00091E25"/>
    <w:rsid w:val="000928E0"/>
    <w:rsid w:val="00092A91"/>
    <w:rsid w:val="000930FA"/>
    <w:rsid w:val="0009327F"/>
    <w:rsid w:val="0009353A"/>
    <w:rsid w:val="0009394B"/>
    <w:rsid w:val="00093CCB"/>
    <w:rsid w:val="00093D1B"/>
    <w:rsid w:val="00093F4F"/>
    <w:rsid w:val="00094243"/>
    <w:rsid w:val="000948F0"/>
    <w:rsid w:val="00094A6E"/>
    <w:rsid w:val="00095494"/>
    <w:rsid w:val="00095604"/>
    <w:rsid w:val="00095AF2"/>
    <w:rsid w:val="00095C27"/>
    <w:rsid w:val="0009651B"/>
    <w:rsid w:val="00096E96"/>
    <w:rsid w:val="00097121"/>
    <w:rsid w:val="000973CB"/>
    <w:rsid w:val="000975AF"/>
    <w:rsid w:val="000976AE"/>
    <w:rsid w:val="00097997"/>
    <w:rsid w:val="00097C7D"/>
    <w:rsid w:val="000A054F"/>
    <w:rsid w:val="000A072D"/>
    <w:rsid w:val="000A0C33"/>
    <w:rsid w:val="000A0EA5"/>
    <w:rsid w:val="000A163A"/>
    <w:rsid w:val="000A1EEA"/>
    <w:rsid w:val="000A23B7"/>
    <w:rsid w:val="000A2D08"/>
    <w:rsid w:val="000A2DF9"/>
    <w:rsid w:val="000A3041"/>
    <w:rsid w:val="000A363B"/>
    <w:rsid w:val="000A368F"/>
    <w:rsid w:val="000A3B27"/>
    <w:rsid w:val="000A3E74"/>
    <w:rsid w:val="000A41EE"/>
    <w:rsid w:val="000A4256"/>
    <w:rsid w:val="000A43F7"/>
    <w:rsid w:val="000A45E2"/>
    <w:rsid w:val="000A469D"/>
    <w:rsid w:val="000A46A1"/>
    <w:rsid w:val="000A46C3"/>
    <w:rsid w:val="000A4A3C"/>
    <w:rsid w:val="000A50B5"/>
    <w:rsid w:val="000A580C"/>
    <w:rsid w:val="000A5BB6"/>
    <w:rsid w:val="000A6126"/>
    <w:rsid w:val="000A6171"/>
    <w:rsid w:val="000A62E3"/>
    <w:rsid w:val="000A63D1"/>
    <w:rsid w:val="000A684B"/>
    <w:rsid w:val="000A68C0"/>
    <w:rsid w:val="000A6F56"/>
    <w:rsid w:val="000A7248"/>
    <w:rsid w:val="000A74D7"/>
    <w:rsid w:val="000A756F"/>
    <w:rsid w:val="000A7ADE"/>
    <w:rsid w:val="000A7DC4"/>
    <w:rsid w:val="000B0253"/>
    <w:rsid w:val="000B075C"/>
    <w:rsid w:val="000B0981"/>
    <w:rsid w:val="000B14A1"/>
    <w:rsid w:val="000B153C"/>
    <w:rsid w:val="000B1B11"/>
    <w:rsid w:val="000B1CC4"/>
    <w:rsid w:val="000B2A68"/>
    <w:rsid w:val="000B2D2D"/>
    <w:rsid w:val="000B32BC"/>
    <w:rsid w:val="000B342C"/>
    <w:rsid w:val="000B3745"/>
    <w:rsid w:val="000B3B5A"/>
    <w:rsid w:val="000B3BF4"/>
    <w:rsid w:val="000B3E63"/>
    <w:rsid w:val="000B3EC6"/>
    <w:rsid w:val="000B471F"/>
    <w:rsid w:val="000B50BE"/>
    <w:rsid w:val="000B538E"/>
    <w:rsid w:val="000B5B1E"/>
    <w:rsid w:val="000B6911"/>
    <w:rsid w:val="000B6AC6"/>
    <w:rsid w:val="000B6C1D"/>
    <w:rsid w:val="000B6E5B"/>
    <w:rsid w:val="000B7B2D"/>
    <w:rsid w:val="000B7BC3"/>
    <w:rsid w:val="000B7F73"/>
    <w:rsid w:val="000C0737"/>
    <w:rsid w:val="000C1012"/>
    <w:rsid w:val="000C1343"/>
    <w:rsid w:val="000C1478"/>
    <w:rsid w:val="000C18B3"/>
    <w:rsid w:val="000C1DE4"/>
    <w:rsid w:val="000C242E"/>
    <w:rsid w:val="000C280D"/>
    <w:rsid w:val="000C2B6B"/>
    <w:rsid w:val="000C2CFF"/>
    <w:rsid w:val="000C2DA7"/>
    <w:rsid w:val="000C2F75"/>
    <w:rsid w:val="000C3008"/>
    <w:rsid w:val="000C3295"/>
    <w:rsid w:val="000C347B"/>
    <w:rsid w:val="000C34DF"/>
    <w:rsid w:val="000C37BE"/>
    <w:rsid w:val="000C3B11"/>
    <w:rsid w:val="000C3D99"/>
    <w:rsid w:val="000C410F"/>
    <w:rsid w:val="000C41BF"/>
    <w:rsid w:val="000C4267"/>
    <w:rsid w:val="000C4366"/>
    <w:rsid w:val="000C43D0"/>
    <w:rsid w:val="000C462A"/>
    <w:rsid w:val="000C46B5"/>
    <w:rsid w:val="000C4C7A"/>
    <w:rsid w:val="000C4C95"/>
    <w:rsid w:val="000C4EEF"/>
    <w:rsid w:val="000C501A"/>
    <w:rsid w:val="000C59D7"/>
    <w:rsid w:val="000C5BB1"/>
    <w:rsid w:val="000C5E73"/>
    <w:rsid w:val="000C6382"/>
    <w:rsid w:val="000C682F"/>
    <w:rsid w:val="000C6A93"/>
    <w:rsid w:val="000C7617"/>
    <w:rsid w:val="000C7964"/>
    <w:rsid w:val="000D0021"/>
    <w:rsid w:val="000D0157"/>
    <w:rsid w:val="000D0A18"/>
    <w:rsid w:val="000D0C81"/>
    <w:rsid w:val="000D0EBF"/>
    <w:rsid w:val="000D10F7"/>
    <w:rsid w:val="000D1189"/>
    <w:rsid w:val="000D1273"/>
    <w:rsid w:val="000D1286"/>
    <w:rsid w:val="000D157A"/>
    <w:rsid w:val="000D1AB5"/>
    <w:rsid w:val="000D1EA8"/>
    <w:rsid w:val="000D23AD"/>
    <w:rsid w:val="000D2C94"/>
    <w:rsid w:val="000D2E41"/>
    <w:rsid w:val="000D3243"/>
    <w:rsid w:val="000D3D73"/>
    <w:rsid w:val="000D4121"/>
    <w:rsid w:val="000D4542"/>
    <w:rsid w:val="000D4594"/>
    <w:rsid w:val="000D46C1"/>
    <w:rsid w:val="000D46C8"/>
    <w:rsid w:val="000D58F2"/>
    <w:rsid w:val="000D63D7"/>
    <w:rsid w:val="000D6902"/>
    <w:rsid w:val="000D6A29"/>
    <w:rsid w:val="000D6F40"/>
    <w:rsid w:val="000D77A1"/>
    <w:rsid w:val="000D77C1"/>
    <w:rsid w:val="000D7D99"/>
    <w:rsid w:val="000E073C"/>
    <w:rsid w:val="000E0A8A"/>
    <w:rsid w:val="000E0C29"/>
    <w:rsid w:val="000E1F7A"/>
    <w:rsid w:val="000E2039"/>
    <w:rsid w:val="000E30A2"/>
    <w:rsid w:val="000E352C"/>
    <w:rsid w:val="000E3608"/>
    <w:rsid w:val="000E3785"/>
    <w:rsid w:val="000E3812"/>
    <w:rsid w:val="000E3861"/>
    <w:rsid w:val="000E415D"/>
    <w:rsid w:val="000E4632"/>
    <w:rsid w:val="000E4B76"/>
    <w:rsid w:val="000E4C4F"/>
    <w:rsid w:val="000E542D"/>
    <w:rsid w:val="000E55FC"/>
    <w:rsid w:val="000E5600"/>
    <w:rsid w:val="000E599C"/>
    <w:rsid w:val="000E5A11"/>
    <w:rsid w:val="000E5A23"/>
    <w:rsid w:val="000E608A"/>
    <w:rsid w:val="000E6223"/>
    <w:rsid w:val="000E6413"/>
    <w:rsid w:val="000E6523"/>
    <w:rsid w:val="000E6A93"/>
    <w:rsid w:val="000E6BAE"/>
    <w:rsid w:val="000E6F2E"/>
    <w:rsid w:val="000E7A24"/>
    <w:rsid w:val="000E7F33"/>
    <w:rsid w:val="000F0297"/>
    <w:rsid w:val="000F02F3"/>
    <w:rsid w:val="000F1380"/>
    <w:rsid w:val="000F1657"/>
    <w:rsid w:val="000F1B41"/>
    <w:rsid w:val="000F1EAE"/>
    <w:rsid w:val="000F21AA"/>
    <w:rsid w:val="000F2280"/>
    <w:rsid w:val="000F272E"/>
    <w:rsid w:val="000F3300"/>
    <w:rsid w:val="000F3439"/>
    <w:rsid w:val="000F34C9"/>
    <w:rsid w:val="000F3965"/>
    <w:rsid w:val="000F3B36"/>
    <w:rsid w:val="000F3C7F"/>
    <w:rsid w:val="000F4107"/>
    <w:rsid w:val="000F4C63"/>
    <w:rsid w:val="000F5178"/>
    <w:rsid w:val="000F52F6"/>
    <w:rsid w:val="000F5412"/>
    <w:rsid w:val="000F5D82"/>
    <w:rsid w:val="000F5FD6"/>
    <w:rsid w:val="000F62D5"/>
    <w:rsid w:val="000F66AD"/>
    <w:rsid w:val="000F7019"/>
    <w:rsid w:val="000F72B2"/>
    <w:rsid w:val="000F7808"/>
    <w:rsid w:val="000F7850"/>
    <w:rsid w:val="000F7A59"/>
    <w:rsid w:val="000F7DEF"/>
    <w:rsid w:val="000F7FFB"/>
    <w:rsid w:val="00100384"/>
    <w:rsid w:val="001005A9"/>
    <w:rsid w:val="001005AB"/>
    <w:rsid w:val="0010091A"/>
    <w:rsid w:val="00100E00"/>
    <w:rsid w:val="00100E06"/>
    <w:rsid w:val="00101645"/>
    <w:rsid w:val="001017B2"/>
    <w:rsid w:val="00101B8D"/>
    <w:rsid w:val="00101FCA"/>
    <w:rsid w:val="00101FE6"/>
    <w:rsid w:val="001023D6"/>
    <w:rsid w:val="001029DC"/>
    <w:rsid w:val="001033B2"/>
    <w:rsid w:val="0010446D"/>
    <w:rsid w:val="0010460C"/>
    <w:rsid w:val="00104776"/>
    <w:rsid w:val="0010485B"/>
    <w:rsid w:val="001052FE"/>
    <w:rsid w:val="00105B44"/>
    <w:rsid w:val="00106C78"/>
    <w:rsid w:val="00106EDB"/>
    <w:rsid w:val="00106F7E"/>
    <w:rsid w:val="001070DD"/>
    <w:rsid w:val="001079E2"/>
    <w:rsid w:val="00107BF9"/>
    <w:rsid w:val="00110057"/>
    <w:rsid w:val="00110261"/>
    <w:rsid w:val="001105EC"/>
    <w:rsid w:val="00110620"/>
    <w:rsid w:val="00110B33"/>
    <w:rsid w:val="00110E50"/>
    <w:rsid w:val="00110E6D"/>
    <w:rsid w:val="0011119F"/>
    <w:rsid w:val="00111210"/>
    <w:rsid w:val="00111A08"/>
    <w:rsid w:val="0011232A"/>
    <w:rsid w:val="001127B3"/>
    <w:rsid w:val="001127F3"/>
    <w:rsid w:val="0011348E"/>
    <w:rsid w:val="001139C2"/>
    <w:rsid w:val="001143B4"/>
    <w:rsid w:val="00114563"/>
    <w:rsid w:val="001145C9"/>
    <w:rsid w:val="001149BA"/>
    <w:rsid w:val="00115A5F"/>
    <w:rsid w:val="00115AC7"/>
    <w:rsid w:val="00115BC7"/>
    <w:rsid w:val="00115E22"/>
    <w:rsid w:val="00116B32"/>
    <w:rsid w:val="00116F7E"/>
    <w:rsid w:val="00116F89"/>
    <w:rsid w:val="001178BD"/>
    <w:rsid w:val="00120494"/>
    <w:rsid w:val="00120768"/>
    <w:rsid w:val="00121796"/>
    <w:rsid w:val="00121F49"/>
    <w:rsid w:val="00122303"/>
    <w:rsid w:val="00123546"/>
    <w:rsid w:val="00123829"/>
    <w:rsid w:val="00123BDB"/>
    <w:rsid w:val="00123F57"/>
    <w:rsid w:val="0012407D"/>
    <w:rsid w:val="00125195"/>
    <w:rsid w:val="00125316"/>
    <w:rsid w:val="001254FE"/>
    <w:rsid w:val="001256A2"/>
    <w:rsid w:val="00125949"/>
    <w:rsid w:val="00126AB1"/>
    <w:rsid w:val="00126C2D"/>
    <w:rsid w:val="00126D2D"/>
    <w:rsid w:val="001272CC"/>
    <w:rsid w:val="001274E5"/>
    <w:rsid w:val="00127C6F"/>
    <w:rsid w:val="00127CF9"/>
    <w:rsid w:val="001302B5"/>
    <w:rsid w:val="001302F1"/>
    <w:rsid w:val="00130B50"/>
    <w:rsid w:val="00131710"/>
    <w:rsid w:val="0013184A"/>
    <w:rsid w:val="00132339"/>
    <w:rsid w:val="00132866"/>
    <w:rsid w:val="00132B54"/>
    <w:rsid w:val="00132CD2"/>
    <w:rsid w:val="0013318F"/>
    <w:rsid w:val="0013364A"/>
    <w:rsid w:val="00133CBC"/>
    <w:rsid w:val="00133F60"/>
    <w:rsid w:val="001340C2"/>
    <w:rsid w:val="00134725"/>
    <w:rsid w:val="00135023"/>
    <w:rsid w:val="00135224"/>
    <w:rsid w:val="00135A51"/>
    <w:rsid w:val="00135F2E"/>
    <w:rsid w:val="00135FFC"/>
    <w:rsid w:val="00136527"/>
    <w:rsid w:val="00136649"/>
    <w:rsid w:val="001366D9"/>
    <w:rsid w:val="00136F59"/>
    <w:rsid w:val="0013739B"/>
    <w:rsid w:val="001374CC"/>
    <w:rsid w:val="00137E1C"/>
    <w:rsid w:val="00140125"/>
    <w:rsid w:val="001403EE"/>
    <w:rsid w:val="001405CB"/>
    <w:rsid w:val="001406D0"/>
    <w:rsid w:val="00140D60"/>
    <w:rsid w:val="00140E53"/>
    <w:rsid w:val="00140F3B"/>
    <w:rsid w:val="001411BA"/>
    <w:rsid w:val="00142036"/>
    <w:rsid w:val="0014253C"/>
    <w:rsid w:val="00142679"/>
    <w:rsid w:val="00142DE6"/>
    <w:rsid w:val="00143951"/>
    <w:rsid w:val="00143AD0"/>
    <w:rsid w:val="00143DBA"/>
    <w:rsid w:val="001447A8"/>
    <w:rsid w:val="00144A73"/>
    <w:rsid w:val="00144A84"/>
    <w:rsid w:val="00144DED"/>
    <w:rsid w:val="0014538F"/>
    <w:rsid w:val="0014540E"/>
    <w:rsid w:val="00145800"/>
    <w:rsid w:val="00145873"/>
    <w:rsid w:val="001459A1"/>
    <w:rsid w:val="00146420"/>
    <w:rsid w:val="0014681A"/>
    <w:rsid w:val="00146B57"/>
    <w:rsid w:val="00146C52"/>
    <w:rsid w:val="00146D3C"/>
    <w:rsid w:val="0014754E"/>
    <w:rsid w:val="0014760C"/>
    <w:rsid w:val="00147831"/>
    <w:rsid w:val="001500BD"/>
    <w:rsid w:val="0015065F"/>
    <w:rsid w:val="001507A2"/>
    <w:rsid w:val="00151699"/>
    <w:rsid w:val="001519C0"/>
    <w:rsid w:val="00151CA8"/>
    <w:rsid w:val="0015223C"/>
    <w:rsid w:val="00152950"/>
    <w:rsid w:val="00152D8B"/>
    <w:rsid w:val="0015317C"/>
    <w:rsid w:val="001533F3"/>
    <w:rsid w:val="00153762"/>
    <w:rsid w:val="00153A3C"/>
    <w:rsid w:val="00153BC1"/>
    <w:rsid w:val="0015406A"/>
    <w:rsid w:val="00154209"/>
    <w:rsid w:val="00155481"/>
    <w:rsid w:val="00155505"/>
    <w:rsid w:val="00155F76"/>
    <w:rsid w:val="0015602C"/>
    <w:rsid w:val="00156405"/>
    <w:rsid w:val="00157017"/>
    <w:rsid w:val="00157450"/>
    <w:rsid w:val="00157495"/>
    <w:rsid w:val="00157A08"/>
    <w:rsid w:val="00160305"/>
    <w:rsid w:val="0016077B"/>
    <w:rsid w:val="00160966"/>
    <w:rsid w:val="00160CB5"/>
    <w:rsid w:val="0016187E"/>
    <w:rsid w:val="00161B33"/>
    <w:rsid w:val="0016298E"/>
    <w:rsid w:val="00162B5B"/>
    <w:rsid w:val="00163507"/>
    <w:rsid w:val="00163D01"/>
    <w:rsid w:val="00163DAE"/>
    <w:rsid w:val="00163FA6"/>
    <w:rsid w:val="0016420F"/>
    <w:rsid w:val="001643D7"/>
    <w:rsid w:val="001647A3"/>
    <w:rsid w:val="00164A65"/>
    <w:rsid w:val="00165190"/>
    <w:rsid w:val="001652C7"/>
    <w:rsid w:val="00165B59"/>
    <w:rsid w:val="00165DAC"/>
    <w:rsid w:val="0016605B"/>
    <w:rsid w:val="001666F3"/>
    <w:rsid w:val="0016687C"/>
    <w:rsid w:val="00166C12"/>
    <w:rsid w:val="00166E76"/>
    <w:rsid w:val="00167065"/>
    <w:rsid w:val="001673F9"/>
    <w:rsid w:val="0016756E"/>
    <w:rsid w:val="001676D9"/>
    <w:rsid w:val="00167B9C"/>
    <w:rsid w:val="00167E6B"/>
    <w:rsid w:val="00170096"/>
    <w:rsid w:val="001703B1"/>
    <w:rsid w:val="00170823"/>
    <w:rsid w:val="00170875"/>
    <w:rsid w:val="00170D32"/>
    <w:rsid w:val="001715BF"/>
    <w:rsid w:val="00171813"/>
    <w:rsid w:val="00171AA7"/>
    <w:rsid w:val="00171EEF"/>
    <w:rsid w:val="001721ED"/>
    <w:rsid w:val="0017245A"/>
    <w:rsid w:val="00172528"/>
    <w:rsid w:val="00172894"/>
    <w:rsid w:val="00172E67"/>
    <w:rsid w:val="001731D9"/>
    <w:rsid w:val="0017332D"/>
    <w:rsid w:val="001734FA"/>
    <w:rsid w:val="00173869"/>
    <w:rsid w:val="001739FE"/>
    <w:rsid w:val="0017408E"/>
    <w:rsid w:val="00174332"/>
    <w:rsid w:val="00174D89"/>
    <w:rsid w:val="00175218"/>
    <w:rsid w:val="0017552A"/>
    <w:rsid w:val="00175A4F"/>
    <w:rsid w:val="00175B43"/>
    <w:rsid w:val="00175D9B"/>
    <w:rsid w:val="001761E1"/>
    <w:rsid w:val="001763D2"/>
    <w:rsid w:val="00176647"/>
    <w:rsid w:val="00176C9A"/>
    <w:rsid w:val="0017708F"/>
    <w:rsid w:val="00177EBB"/>
    <w:rsid w:val="001809B1"/>
    <w:rsid w:val="0018114F"/>
    <w:rsid w:val="001811A0"/>
    <w:rsid w:val="0018175B"/>
    <w:rsid w:val="00181E22"/>
    <w:rsid w:val="00182311"/>
    <w:rsid w:val="0018279A"/>
    <w:rsid w:val="00182F5D"/>
    <w:rsid w:val="00182F7D"/>
    <w:rsid w:val="00183333"/>
    <w:rsid w:val="001840C8"/>
    <w:rsid w:val="001840E8"/>
    <w:rsid w:val="00184642"/>
    <w:rsid w:val="001848AF"/>
    <w:rsid w:val="00184964"/>
    <w:rsid w:val="001849FD"/>
    <w:rsid w:val="00184DAA"/>
    <w:rsid w:val="00185098"/>
    <w:rsid w:val="001850C0"/>
    <w:rsid w:val="0018555C"/>
    <w:rsid w:val="00185ABD"/>
    <w:rsid w:val="001860F9"/>
    <w:rsid w:val="00186BF4"/>
    <w:rsid w:val="00186ED1"/>
    <w:rsid w:val="00187249"/>
    <w:rsid w:val="001875CD"/>
    <w:rsid w:val="00187BF9"/>
    <w:rsid w:val="0019069F"/>
    <w:rsid w:val="00190B04"/>
    <w:rsid w:val="001914EA"/>
    <w:rsid w:val="00191641"/>
    <w:rsid w:val="00191876"/>
    <w:rsid w:val="00191C87"/>
    <w:rsid w:val="00191CE8"/>
    <w:rsid w:val="00191F9F"/>
    <w:rsid w:val="001922DC"/>
    <w:rsid w:val="0019275C"/>
    <w:rsid w:val="00192B96"/>
    <w:rsid w:val="00192D8F"/>
    <w:rsid w:val="00192E75"/>
    <w:rsid w:val="00193BAB"/>
    <w:rsid w:val="00193C3E"/>
    <w:rsid w:val="00193C7F"/>
    <w:rsid w:val="00193C84"/>
    <w:rsid w:val="00193DF3"/>
    <w:rsid w:val="00194B0C"/>
    <w:rsid w:val="00194F78"/>
    <w:rsid w:val="00195734"/>
    <w:rsid w:val="00195C97"/>
    <w:rsid w:val="00195FFA"/>
    <w:rsid w:val="00196407"/>
    <w:rsid w:val="00196730"/>
    <w:rsid w:val="001969FA"/>
    <w:rsid w:val="00196EE9"/>
    <w:rsid w:val="001974E9"/>
    <w:rsid w:val="001975DF"/>
    <w:rsid w:val="001978D4"/>
    <w:rsid w:val="00197F70"/>
    <w:rsid w:val="001A13BD"/>
    <w:rsid w:val="001A189E"/>
    <w:rsid w:val="001A18E1"/>
    <w:rsid w:val="001A196F"/>
    <w:rsid w:val="001A1B01"/>
    <w:rsid w:val="001A1E29"/>
    <w:rsid w:val="001A2D76"/>
    <w:rsid w:val="001A345B"/>
    <w:rsid w:val="001A3BBA"/>
    <w:rsid w:val="001A3C43"/>
    <w:rsid w:val="001A425B"/>
    <w:rsid w:val="001A44E5"/>
    <w:rsid w:val="001A46A0"/>
    <w:rsid w:val="001A4818"/>
    <w:rsid w:val="001A4E57"/>
    <w:rsid w:val="001A5110"/>
    <w:rsid w:val="001A5832"/>
    <w:rsid w:val="001A6275"/>
    <w:rsid w:val="001A67FD"/>
    <w:rsid w:val="001A7146"/>
    <w:rsid w:val="001A761B"/>
    <w:rsid w:val="001A7702"/>
    <w:rsid w:val="001A79DA"/>
    <w:rsid w:val="001A7FC5"/>
    <w:rsid w:val="001B012F"/>
    <w:rsid w:val="001B0155"/>
    <w:rsid w:val="001B0596"/>
    <w:rsid w:val="001B05BE"/>
    <w:rsid w:val="001B0653"/>
    <w:rsid w:val="001B0AE2"/>
    <w:rsid w:val="001B0B12"/>
    <w:rsid w:val="001B105E"/>
    <w:rsid w:val="001B1160"/>
    <w:rsid w:val="001B149B"/>
    <w:rsid w:val="001B1BB2"/>
    <w:rsid w:val="001B1CFF"/>
    <w:rsid w:val="001B21B2"/>
    <w:rsid w:val="001B21B6"/>
    <w:rsid w:val="001B233D"/>
    <w:rsid w:val="001B2475"/>
    <w:rsid w:val="001B24DB"/>
    <w:rsid w:val="001B25A7"/>
    <w:rsid w:val="001B29BE"/>
    <w:rsid w:val="001B3441"/>
    <w:rsid w:val="001B3F53"/>
    <w:rsid w:val="001B3FFA"/>
    <w:rsid w:val="001B4127"/>
    <w:rsid w:val="001B46E3"/>
    <w:rsid w:val="001B4E85"/>
    <w:rsid w:val="001B4F5B"/>
    <w:rsid w:val="001B651A"/>
    <w:rsid w:val="001B65A2"/>
    <w:rsid w:val="001B709A"/>
    <w:rsid w:val="001B73EC"/>
    <w:rsid w:val="001B778C"/>
    <w:rsid w:val="001B7804"/>
    <w:rsid w:val="001C0154"/>
    <w:rsid w:val="001C0233"/>
    <w:rsid w:val="001C0940"/>
    <w:rsid w:val="001C10E1"/>
    <w:rsid w:val="001C1530"/>
    <w:rsid w:val="001C17FD"/>
    <w:rsid w:val="001C1A76"/>
    <w:rsid w:val="001C1D5B"/>
    <w:rsid w:val="001C2775"/>
    <w:rsid w:val="001C2D00"/>
    <w:rsid w:val="001C3109"/>
    <w:rsid w:val="001C36B1"/>
    <w:rsid w:val="001C37E5"/>
    <w:rsid w:val="001C3DEA"/>
    <w:rsid w:val="001C44C8"/>
    <w:rsid w:val="001C530C"/>
    <w:rsid w:val="001C55A1"/>
    <w:rsid w:val="001C58B5"/>
    <w:rsid w:val="001C5ADF"/>
    <w:rsid w:val="001C5FF6"/>
    <w:rsid w:val="001C62F0"/>
    <w:rsid w:val="001C6B49"/>
    <w:rsid w:val="001C6F6A"/>
    <w:rsid w:val="001C7857"/>
    <w:rsid w:val="001C7AC2"/>
    <w:rsid w:val="001D0AAD"/>
    <w:rsid w:val="001D0AEA"/>
    <w:rsid w:val="001D13D0"/>
    <w:rsid w:val="001D1A32"/>
    <w:rsid w:val="001D1C99"/>
    <w:rsid w:val="001D1D2E"/>
    <w:rsid w:val="001D1D99"/>
    <w:rsid w:val="001D2205"/>
    <w:rsid w:val="001D2D24"/>
    <w:rsid w:val="001D33D3"/>
    <w:rsid w:val="001D3682"/>
    <w:rsid w:val="001D39F6"/>
    <w:rsid w:val="001D3E92"/>
    <w:rsid w:val="001D4306"/>
    <w:rsid w:val="001D4346"/>
    <w:rsid w:val="001D498B"/>
    <w:rsid w:val="001D4E75"/>
    <w:rsid w:val="001D52DA"/>
    <w:rsid w:val="001D53AE"/>
    <w:rsid w:val="001D5AA4"/>
    <w:rsid w:val="001D5F67"/>
    <w:rsid w:val="001D5FAA"/>
    <w:rsid w:val="001D6143"/>
    <w:rsid w:val="001D6697"/>
    <w:rsid w:val="001D67A4"/>
    <w:rsid w:val="001D69A8"/>
    <w:rsid w:val="001D69B3"/>
    <w:rsid w:val="001D6BAE"/>
    <w:rsid w:val="001D7931"/>
    <w:rsid w:val="001D7A29"/>
    <w:rsid w:val="001D7D63"/>
    <w:rsid w:val="001D7F6D"/>
    <w:rsid w:val="001E0721"/>
    <w:rsid w:val="001E0A43"/>
    <w:rsid w:val="001E0AD7"/>
    <w:rsid w:val="001E1018"/>
    <w:rsid w:val="001E1674"/>
    <w:rsid w:val="001E1677"/>
    <w:rsid w:val="001E17D9"/>
    <w:rsid w:val="001E1A86"/>
    <w:rsid w:val="001E2A82"/>
    <w:rsid w:val="001E2B7B"/>
    <w:rsid w:val="001E2FE1"/>
    <w:rsid w:val="001E3185"/>
    <w:rsid w:val="001E31FE"/>
    <w:rsid w:val="001E338E"/>
    <w:rsid w:val="001E3643"/>
    <w:rsid w:val="001E367D"/>
    <w:rsid w:val="001E3A57"/>
    <w:rsid w:val="001E3DFE"/>
    <w:rsid w:val="001E4003"/>
    <w:rsid w:val="001E414E"/>
    <w:rsid w:val="001E486A"/>
    <w:rsid w:val="001E4C2C"/>
    <w:rsid w:val="001E5716"/>
    <w:rsid w:val="001E5C80"/>
    <w:rsid w:val="001E5D8E"/>
    <w:rsid w:val="001E6281"/>
    <w:rsid w:val="001E68B6"/>
    <w:rsid w:val="001E6A1E"/>
    <w:rsid w:val="001E7694"/>
    <w:rsid w:val="001E7A42"/>
    <w:rsid w:val="001F0116"/>
    <w:rsid w:val="001F030C"/>
    <w:rsid w:val="001F069A"/>
    <w:rsid w:val="001F0C5D"/>
    <w:rsid w:val="001F115C"/>
    <w:rsid w:val="001F2FBC"/>
    <w:rsid w:val="001F32CF"/>
    <w:rsid w:val="001F3440"/>
    <w:rsid w:val="001F35E8"/>
    <w:rsid w:val="001F3780"/>
    <w:rsid w:val="001F401C"/>
    <w:rsid w:val="001F405E"/>
    <w:rsid w:val="001F4504"/>
    <w:rsid w:val="001F4CC9"/>
    <w:rsid w:val="001F4DAE"/>
    <w:rsid w:val="001F5354"/>
    <w:rsid w:val="001F5536"/>
    <w:rsid w:val="001F5716"/>
    <w:rsid w:val="001F57CF"/>
    <w:rsid w:val="001F5F55"/>
    <w:rsid w:val="001F6440"/>
    <w:rsid w:val="001F70C2"/>
    <w:rsid w:val="001F7319"/>
    <w:rsid w:val="001F7477"/>
    <w:rsid w:val="001F75F9"/>
    <w:rsid w:val="001F78E1"/>
    <w:rsid w:val="001F7A49"/>
    <w:rsid w:val="001F7D9B"/>
    <w:rsid w:val="002003A7"/>
    <w:rsid w:val="00200D13"/>
    <w:rsid w:val="00201A20"/>
    <w:rsid w:val="00201B45"/>
    <w:rsid w:val="002030D7"/>
    <w:rsid w:val="0020367D"/>
    <w:rsid w:val="0020368C"/>
    <w:rsid w:val="00203EB5"/>
    <w:rsid w:val="00203F01"/>
    <w:rsid w:val="00204EAD"/>
    <w:rsid w:val="00205737"/>
    <w:rsid w:val="0020673F"/>
    <w:rsid w:val="002068B8"/>
    <w:rsid w:val="00206B09"/>
    <w:rsid w:val="00207011"/>
    <w:rsid w:val="0020706D"/>
    <w:rsid w:val="00207919"/>
    <w:rsid w:val="00207939"/>
    <w:rsid w:val="0021058B"/>
    <w:rsid w:val="002109CB"/>
    <w:rsid w:val="00210EBB"/>
    <w:rsid w:val="00211763"/>
    <w:rsid w:val="00211928"/>
    <w:rsid w:val="00211C73"/>
    <w:rsid w:val="00212064"/>
    <w:rsid w:val="00212499"/>
    <w:rsid w:val="0021277E"/>
    <w:rsid w:val="00212B24"/>
    <w:rsid w:val="0021317E"/>
    <w:rsid w:val="00213363"/>
    <w:rsid w:val="002135AA"/>
    <w:rsid w:val="002136AF"/>
    <w:rsid w:val="00213AAD"/>
    <w:rsid w:val="00213D64"/>
    <w:rsid w:val="002145CD"/>
    <w:rsid w:val="00214C5E"/>
    <w:rsid w:val="002151B5"/>
    <w:rsid w:val="002155A3"/>
    <w:rsid w:val="00215603"/>
    <w:rsid w:val="002157AC"/>
    <w:rsid w:val="00215F21"/>
    <w:rsid w:val="0021614A"/>
    <w:rsid w:val="00216329"/>
    <w:rsid w:val="002164D1"/>
    <w:rsid w:val="00216626"/>
    <w:rsid w:val="00216CFD"/>
    <w:rsid w:val="002173A2"/>
    <w:rsid w:val="0021793C"/>
    <w:rsid w:val="00217D15"/>
    <w:rsid w:val="002203C6"/>
    <w:rsid w:val="0022043A"/>
    <w:rsid w:val="00220512"/>
    <w:rsid w:val="00220852"/>
    <w:rsid w:val="0022094E"/>
    <w:rsid w:val="00220F4A"/>
    <w:rsid w:val="0022129B"/>
    <w:rsid w:val="0022170C"/>
    <w:rsid w:val="00222620"/>
    <w:rsid w:val="0022279A"/>
    <w:rsid w:val="002227BB"/>
    <w:rsid w:val="002228AE"/>
    <w:rsid w:val="002236EA"/>
    <w:rsid w:val="00223972"/>
    <w:rsid w:val="00223F19"/>
    <w:rsid w:val="00224129"/>
    <w:rsid w:val="002245B2"/>
    <w:rsid w:val="00224611"/>
    <w:rsid w:val="00225156"/>
    <w:rsid w:val="002253BB"/>
    <w:rsid w:val="00225B2C"/>
    <w:rsid w:val="00225D0B"/>
    <w:rsid w:val="0022654E"/>
    <w:rsid w:val="00226A82"/>
    <w:rsid w:val="00227DA1"/>
    <w:rsid w:val="00227E6C"/>
    <w:rsid w:val="00231816"/>
    <w:rsid w:val="00231B00"/>
    <w:rsid w:val="00231CE8"/>
    <w:rsid w:val="00231D79"/>
    <w:rsid w:val="00232234"/>
    <w:rsid w:val="0023244C"/>
    <w:rsid w:val="002324C1"/>
    <w:rsid w:val="002326AD"/>
    <w:rsid w:val="0023276A"/>
    <w:rsid w:val="00232848"/>
    <w:rsid w:val="002328EC"/>
    <w:rsid w:val="00232DBC"/>
    <w:rsid w:val="00233472"/>
    <w:rsid w:val="00233707"/>
    <w:rsid w:val="002338A0"/>
    <w:rsid w:val="00233B95"/>
    <w:rsid w:val="002340A2"/>
    <w:rsid w:val="002344F4"/>
    <w:rsid w:val="00234634"/>
    <w:rsid w:val="002348EC"/>
    <w:rsid w:val="00234F90"/>
    <w:rsid w:val="0023609E"/>
    <w:rsid w:val="0023658C"/>
    <w:rsid w:val="002365B6"/>
    <w:rsid w:val="002366D7"/>
    <w:rsid w:val="00236D2E"/>
    <w:rsid w:val="002370E8"/>
    <w:rsid w:val="002371C8"/>
    <w:rsid w:val="0023727B"/>
    <w:rsid w:val="00237540"/>
    <w:rsid w:val="00237DFC"/>
    <w:rsid w:val="00240420"/>
    <w:rsid w:val="00240738"/>
    <w:rsid w:val="002409A7"/>
    <w:rsid w:val="00240BD6"/>
    <w:rsid w:val="0024134A"/>
    <w:rsid w:val="00242994"/>
    <w:rsid w:val="002429C3"/>
    <w:rsid w:val="00243C66"/>
    <w:rsid w:val="00244081"/>
    <w:rsid w:val="002444E4"/>
    <w:rsid w:val="002457F3"/>
    <w:rsid w:val="002458BD"/>
    <w:rsid w:val="00245FD5"/>
    <w:rsid w:val="00246255"/>
    <w:rsid w:val="00246604"/>
    <w:rsid w:val="0024687A"/>
    <w:rsid w:val="00246EB0"/>
    <w:rsid w:val="0024704F"/>
    <w:rsid w:val="0024787B"/>
    <w:rsid w:val="00247958"/>
    <w:rsid w:val="00247A79"/>
    <w:rsid w:val="00247EE0"/>
    <w:rsid w:val="00250064"/>
    <w:rsid w:val="00250754"/>
    <w:rsid w:val="0025083C"/>
    <w:rsid w:val="00250B8E"/>
    <w:rsid w:val="002514CC"/>
    <w:rsid w:val="00251F7C"/>
    <w:rsid w:val="0025254B"/>
    <w:rsid w:val="00252807"/>
    <w:rsid w:val="002528DB"/>
    <w:rsid w:val="002528E4"/>
    <w:rsid w:val="00252DCE"/>
    <w:rsid w:val="00252F1A"/>
    <w:rsid w:val="0025304A"/>
    <w:rsid w:val="002533A8"/>
    <w:rsid w:val="00253A2A"/>
    <w:rsid w:val="00253E04"/>
    <w:rsid w:val="00253E19"/>
    <w:rsid w:val="00254845"/>
    <w:rsid w:val="00255239"/>
    <w:rsid w:val="0025607F"/>
    <w:rsid w:val="002560F4"/>
    <w:rsid w:val="00256941"/>
    <w:rsid w:val="00256DF5"/>
    <w:rsid w:val="00256FCC"/>
    <w:rsid w:val="0025740A"/>
    <w:rsid w:val="00257A44"/>
    <w:rsid w:val="00257CA7"/>
    <w:rsid w:val="00257DF3"/>
    <w:rsid w:val="00257EAE"/>
    <w:rsid w:val="00260648"/>
    <w:rsid w:val="00260754"/>
    <w:rsid w:val="00260D50"/>
    <w:rsid w:val="002612C8"/>
    <w:rsid w:val="00261537"/>
    <w:rsid w:val="00261671"/>
    <w:rsid w:val="00261B01"/>
    <w:rsid w:val="00261B6D"/>
    <w:rsid w:val="00261B75"/>
    <w:rsid w:val="00261EC1"/>
    <w:rsid w:val="002620C3"/>
    <w:rsid w:val="00262968"/>
    <w:rsid w:val="00262CD9"/>
    <w:rsid w:val="00262D52"/>
    <w:rsid w:val="00262FBB"/>
    <w:rsid w:val="002632D1"/>
    <w:rsid w:val="00263F76"/>
    <w:rsid w:val="00263F89"/>
    <w:rsid w:val="002641B4"/>
    <w:rsid w:val="00264537"/>
    <w:rsid w:val="00264627"/>
    <w:rsid w:val="002647CD"/>
    <w:rsid w:val="00264ACA"/>
    <w:rsid w:val="00264B7F"/>
    <w:rsid w:val="00264DBE"/>
    <w:rsid w:val="00265701"/>
    <w:rsid w:val="002663EB"/>
    <w:rsid w:val="00266606"/>
    <w:rsid w:val="0026765C"/>
    <w:rsid w:val="00267774"/>
    <w:rsid w:val="00267C56"/>
    <w:rsid w:val="00270062"/>
    <w:rsid w:val="0027021C"/>
    <w:rsid w:val="0027049C"/>
    <w:rsid w:val="002708CB"/>
    <w:rsid w:val="00270984"/>
    <w:rsid w:val="00270CAB"/>
    <w:rsid w:val="0027109F"/>
    <w:rsid w:val="002710AC"/>
    <w:rsid w:val="00271AA3"/>
    <w:rsid w:val="00271AD9"/>
    <w:rsid w:val="002720C6"/>
    <w:rsid w:val="002721F0"/>
    <w:rsid w:val="00272326"/>
    <w:rsid w:val="00272955"/>
    <w:rsid w:val="00272964"/>
    <w:rsid w:val="00272B38"/>
    <w:rsid w:val="00273597"/>
    <w:rsid w:val="00273703"/>
    <w:rsid w:val="00274285"/>
    <w:rsid w:val="00274566"/>
    <w:rsid w:val="002745BC"/>
    <w:rsid w:val="00274C93"/>
    <w:rsid w:val="002753FB"/>
    <w:rsid w:val="00275493"/>
    <w:rsid w:val="00275E92"/>
    <w:rsid w:val="00275EBF"/>
    <w:rsid w:val="00275F47"/>
    <w:rsid w:val="002760D4"/>
    <w:rsid w:val="002765E9"/>
    <w:rsid w:val="002769FF"/>
    <w:rsid w:val="00277371"/>
    <w:rsid w:val="00277643"/>
    <w:rsid w:val="00277D10"/>
    <w:rsid w:val="00280AC0"/>
    <w:rsid w:val="0028121C"/>
    <w:rsid w:val="00281581"/>
    <w:rsid w:val="002817AC"/>
    <w:rsid w:val="002819F4"/>
    <w:rsid w:val="00281C52"/>
    <w:rsid w:val="00281EBD"/>
    <w:rsid w:val="002829E3"/>
    <w:rsid w:val="00282F43"/>
    <w:rsid w:val="00283156"/>
    <w:rsid w:val="00283800"/>
    <w:rsid w:val="00283878"/>
    <w:rsid w:val="002838C6"/>
    <w:rsid w:val="00283D6B"/>
    <w:rsid w:val="002846B2"/>
    <w:rsid w:val="00284AAE"/>
    <w:rsid w:val="00284B5E"/>
    <w:rsid w:val="00284BE7"/>
    <w:rsid w:val="00284E64"/>
    <w:rsid w:val="00284F8E"/>
    <w:rsid w:val="002852ED"/>
    <w:rsid w:val="00285817"/>
    <w:rsid w:val="00285925"/>
    <w:rsid w:val="002876D0"/>
    <w:rsid w:val="0028773A"/>
    <w:rsid w:val="00287D02"/>
    <w:rsid w:val="002905E5"/>
    <w:rsid w:val="00290B63"/>
    <w:rsid w:val="00291647"/>
    <w:rsid w:val="00291AAE"/>
    <w:rsid w:val="00291EA9"/>
    <w:rsid w:val="00292029"/>
    <w:rsid w:val="00292053"/>
    <w:rsid w:val="002921F8"/>
    <w:rsid w:val="0029269C"/>
    <w:rsid w:val="002929E9"/>
    <w:rsid w:val="00292B85"/>
    <w:rsid w:val="00292EE2"/>
    <w:rsid w:val="002934D2"/>
    <w:rsid w:val="002938D1"/>
    <w:rsid w:val="00293903"/>
    <w:rsid w:val="00294F66"/>
    <w:rsid w:val="00295387"/>
    <w:rsid w:val="002955F2"/>
    <w:rsid w:val="002956A3"/>
    <w:rsid w:val="00295AB0"/>
    <w:rsid w:val="00295CF7"/>
    <w:rsid w:val="00295FB3"/>
    <w:rsid w:val="00296297"/>
    <w:rsid w:val="002969A8"/>
    <w:rsid w:val="00296D80"/>
    <w:rsid w:val="002972D5"/>
    <w:rsid w:val="00297888"/>
    <w:rsid w:val="00297930"/>
    <w:rsid w:val="002A07A1"/>
    <w:rsid w:val="002A0A81"/>
    <w:rsid w:val="002A12EB"/>
    <w:rsid w:val="002A14B0"/>
    <w:rsid w:val="002A160E"/>
    <w:rsid w:val="002A19DA"/>
    <w:rsid w:val="002A1D98"/>
    <w:rsid w:val="002A2171"/>
    <w:rsid w:val="002A2982"/>
    <w:rsid w:val="002A3445"/>
    <w:rsid w:val="002A351B"/>
    <w:rsid w:val="002A3A56"/>
    <w:rsid w:val="002A3ACE"/>
    <w:rsid w:val="002A3DF7"/>
    <w:rsid w:val="002A3E12"/>
    <w:rsid w:val="002A41FA"/>
    <w:rsid w:val="002A46C8"/>
    <w:rsid w:val="002A4DCC"/>
    <w:rsid w:val="002A4ECB"/>
    <w:rsid w:val="002A5552"/>
    <w:rsid w:val="002A5D5C"/>
    <w:rsid w:val="002A6051"/>
    <w:rsid w:val="002A611A"/>
    <w:rsid w:val="002A635C"/>
    <w:rsid w:val="002A6BD5"/>
    <w:rsid w:val="002A7114"/>
    <w:rsid w:val="002A75D9"/>
    <w:rsid w:val="002A779D"/>
    <w:rsid w:val="002A7F98"/>
    <w:rsid w:val="002B0A36"/>
    <w:rsid w:val="002B139A"/>
    <w:rsid w:val="002B1484"/>
    <w:rsid w:val="002B1516"/>
    <w:rsid w:val="002B15C0"/>
    <w:rsid w:val="002B180E"/>
    <w:rsid w:val="002B1845"/>
    <w:rsid w:val="002B1BD0"/>
    <w:rsid w:val="002B22BF"/>
    <w:rsid w:val="002B26CD"/>
    <w:rsid w:val="002B2B8C"/>
    <w:rsid w:val="002B2C05"/>
    <w:rsid w:val="002B2C50"/>
    <w:rsid w:val="002B367D"/>
    <w:rsid w:val="002B3902"/>
    <w:rsid w:val="002B41A4"/>
    <w:rsid w:val="002B49BC"/>
    <w:rsid w:val="002B4DEF"/>
    <w:rsid w:val="002B50D0"/>
    <w:rsid w:val="002B54A5"/>
    <w:rsid w:val="002B555F"/>
    <w:rsid w:val="002B5725"/>
    <w:rsid w:val="002B58D2"/>
    <w:rsid w:val="002C0174"/>
    <w:rsid w:val="002C0AE0"/>
    <w:rsid w:val="002C0FF8"/>
    <w:rsid w:val="002C1104"/>
    <w:rsid w:val="002C1884"/>
    <w:rsid w:val="002C189E"/>
    <w:rsid w:val="002C1AEA"/>
    <w:rsid w:val="002C2705"/>
    <w:rsid w:val="002C2AAF"/>
    <w:rsid w:val="002C2DAE"/>
    <w:rsid w:val="002C3177"/>
    <w:rsid w:val="002C36B7"/>
    <w:rsid w:val="002C3716"/>
    <w:rsid w:val="002C375B"/>
    <w:rsid w:val="002C392E"/>
    <w:rsid w:val="002C3ABF"/>
    <w:rsid w:val="002C42E8"/>
    <w:rsid w:val="002C432E"/>
    <w:rsid w:val="002C473A"/>
    <w:rsid w:val="002C4927"/>
    <w:rsid w:val="002C4FA9"/>
    <w:rsid w:val="002C5587"/>
    <w:rsid w:val="002C5878"/>
    <w:rsid w:val="002C58AF"/>
    <w:rsid w:val="002C5AC3"/>
    <w:rsid w:val="002C5BEF"/>
    <w:rsid w:val="002C5C98"/>
    <w:rsid w:val="002C5DEC"/>
    <w:rsid w:val="002C5E50"/>
    <w:rsid w:val="002C5F68"/>
    <w:rsid w:val="002C6741"/>
    <w:rsid w:val="002C754D"/>
    <w:rsid w:val="002C7DAA"/>
    <w:rsid w:val="002D012D"/>
    <w:rsid w:val="002D04CB"/>
    <w:rsid w:val="002D07A0"/>
    <w:rsid w:val="002D07A7"/>
    <w:rsid w:val="002D0B85"/>
    <w:rsid w:val="002D1A4C"/>
    <w:rsid w:val="002D1AA6"/>
    <w:rsid w:val="002D1FCB"/>
    <w:rsid w:val="002D2260"/>
    <w:rsid w:val="002D29D7"/>
    <w:rsid w:val="002D2A9E"/>
    <w:rsid w:val="002D2BC5"/>
    <w:rsid w:val="002D2DC4"/>
    <w:rsid w:val="002D2EA6"/>
    <w:rsid w:val="002D32D3"/>
    <w:rsid w:val="002D3A4D"/>
    <w:rsid w:val="002D3C0C"/>
    <w:rsid w:val="002D3FBC"/>
    <w:rsid w:val="002D4483"/>
    <w:rsid w:val="002D4E98"/>
    <w:rsid w:val="002D4F97"/>
    <w:rsid w:val="002D5394"/>
    <w:rsid w:val="002D54BA"/>
    <w:rsid w:val="002D5BF3"/>
    <w:rsid w:val="002D61F0"/>
    <w:rsid w:val="002D655C"/>
    <w:rsid w:val="002D66B5"/>
    <w:rsid w:val="002D6A01"/>
    <w:rsid w:val="002D6D9B"/>
    <w:rsid w:val="002D6DF1"/>
    <w:rsid w:val="002D6EEF"/>
    <w:rsid w:val="002D7541"/>
    <w:rsid w:val="002E00FF"/>
    <w:rsid w:val="002E0554"/>
    <w:rsid w:val="002E0A2A"/>
    <w:rsid w:val="002E0C90"/>
    <w:rsid w:val="002E1257"/>
    <w:rsid w:val="002E1F9B"/>
    <w:rsid w:val="002E2544"/>
    <w:rsid w:val="002E2C96"/>
    <w:rsid w:val="002E34C1"/>
    <w:rsid w:val="002E394F"/>
    <w:rsid w:val="002E3AB2"/>
    <w:rsid w:val="002E3B15"/>
    <w:rsid w:val="002E3C0C"/>
    <w:rsid w:val="002E41AE"/>
    <w:rsid w:val="002E476C"/>
    <w:rsid w:val="002E4844"/>
    <w:rsid w:val="002E4ADA"/>
    <w:rsid w:val="002E4C04"/>
    <w:rsid w:val="002E5064"/>
    <w:rsid w:val="002E5E17"/>
    <w:rsid w:val="002E5E29"/>
    <w:rsid w:val="002E5FB1"/>
    <w:rsid w:val="002E6652"/>
    <w:rsid w:val="002E6736"/>
    <w:rsid w:val="002E69A3"/>
    <w:rsid w:val="002E7142"/>
    <w:rsid w:val="002E778B"/>
    <w:rsid w:val="002E787F"/>
    <w:rsid w:val="002E7CCE"/>
    <w:rsid w:val="002F08EB"/>
    <w:rsid w:val="002F0AEB"/>
    <w:rsid w:val="002F0B20"/>
    <w:rsid w:val="002F0DAF"/>
    <w:rsid w:val="002F1122"/>
    <w:rsid w:val="002F1158"/>
    <w:rsid w:val="002F1747"/>
    <w:rsid w:val="002F194E"/>
    <w:rsid w:val="002F1B08"/>
    <w:rsid w:val="002F1D86"/>
    <w:rsid w:val="002F1DBB"/>
    <w:rsid w:val="002F21AC"/>
    <w:rsid w:val="002F240E"/>
    <w:rsid w:val="002F2ECB"/>
    <w:rsid w:val="002F33DA"/>
    <w:rsid w:val="002F376C"/>
    <w:rsid w:val="002F3820"/>
    <w:rsid w:val="002F389D"/>
    <w:rsid w:val="002F3923"/>
    <w:rsid w:val="002F3FC1"/>
    <w:rsid w:val="002F4857"/>
    <w:rsid w:val="002F4C85"/>
    <w:rsid w:val="002F576B"/>
    <w:rsid w:val="002F57FA"/>
    <w:rsid w:val="002F5F8B"/>
    <w:rsid w:val="002F5FBC"/>
    <w:rsid w:val="002F63A4"/>
    <w:rsid w:val="002F65F2"/>
    <w:rsid w:val="002F6946"/>
    <w:rsid w:val="002F6D43"/>
    <w:rsid w:val="002F704B"/>
    <w:rsid w:val="003001A2"/>
    <w:rsid w:val="00300330"/>
    <w:rsid w:val="0030069E"/>
    <w:rsid w:val="00300BF4"/>
    <w:rsid w:val="00300C83"/>
    <w:rsid w:val="00301421"/>
    <w:rsid w:val="00301AA6"/>
    <w:rsid w:val="00301C51"/>
    <w:rsid w:val="00302147"/>
    <w:rsid w:val="00302CF8"/>
    <w:rsid w:val="00302E0E"/>
    <w:rsid w:val="0030332D"/>
    <w:rsid w:val="00303513"/>
    <w:rsid w:val="003045F7"/>
    <w:rsid w:val="00304EE9"/>
    <w:rsid w:val="00304F40"/>
    <w:rsid w:val="00304F69"/>
    <w:rsid w:val="003053B5"/>
    <w:rsid w:val="003058ED"/>
    <w:rsid w:val="00306251"/>
    <w:rsid w:val="00306313"/>
    <w:rsid w:val="003068CD"/>
    <w:rsid w:val="00306A8F"/>
    <w:rsid w:val="00307BB2"/>
    <w:rsid w:val="00310185"/>
    <w:rsid w:val="003101E9"/>
    <w:rsid w:val="00310203"/>
    <w:rsid w:val="00310533"/>
    <w:rsid w:val="0031072B"/>
    <w:rsid w:val="0031075C"/>
    <w:rsid w:val="003107D8"/>
    <w:rsid w:val="00310915"/>
    <w:rsid w:val="0031099B"/>
    <w:rsid w:val="00310A72"/>
    <w:rsid w:val="00310C13"/>
    <w:rsid w:val="00310CD9"/>
    <w:rsid w:val="0031183A"/>
    <w:rsid w:val="00311BE7"/>
    <w:rsid w:val="0031272A"/>
    <w:rsid w:val="00312A76"/>
    <w:rsid w:val="00312B0F"/>
    <w:rsid w:val="00312BDC"/>
    <w:rsid w:val="00312E62"/>
    <w:rsid w:val="00313503"/>
    <w:rsid w:val="003136B9"/>
    <w:rsid w:val="003136BC"/>
    <w:rsid w:val="003137B2"/>
    <w:rsid w:val="00314542"/>
    <w:rsid w:val="0031458E"/>
    <w:rsid w:val="003145CB"/>
    <w:rsid w:val="0031494A"/>
    <w:rsid w:val="00314A6A"/>
    <w:rsid w:val="00314C2E"/>
    <w:rsid w:val="00314CDC"/>
    <w:rsid w:val="00315469"/>
    <w:rsid w:val="003169EC"/>
    <w:rsid w:val="00316B6C"/>
    <w:rsid w:val="00316F32"/>
    <w:rsid w:val="003172F3"/>
    <w:rsid w:val="00317505"/>
    <w:rsid w:val="003175DC"/>
    <w:rsid w:val="003177A7"/>
    <w:rsid w:val="00320192"/>
    <w:rsid w:val="003202DD"/>
    <w:rsid w:val="0032036B"/>
    <w:rsid w:val="0032055B"/>
    <w:rsid w:val="0032058F"/>
    <w:rsid w:val="0032065E"/>
    <w:rsid w:val="00320839"/>
    <w:rsid w:val="00321221"/>
    <w:rsid w:val="0032174D"/>
    <w:rsid w:val="00321D2C"/>
    <w:rsid w:val="00321FEB"/>
    <w:rsid w:val="0032247F"/>
    <w:rsid w:val="003227E5"/>
    <w:rsid w:val="00322821"/>
    <w:rsid w:val="003232C9"/>
    <w:rsid w:val="00323DA5"/>
    <w:rsid w:val="00323E63"/>
    <w:rsid w:val="00324153"/>
    <w:rsid w:val="003243F1"/>
    <w:rsid w:val="003253DC"/>
    <w:rsid w:val="003253FC"/>
    <w:rsid w:val="00325595"/>
    <w:rsid w:val="0032564E"/>
    <w:rsid w:val="00326D7D"/>
    <w:rsid w:val="003272D7"/>
    <w:rsid w:val="003273F3"/>
    <w:rsid w:val="00327659"/>
    <w:rsid w:val="003278E2"/>
    <w:rsid w:val="00327B29"/>
    <w:rsid w:val="00327CF8"/>
    <w:rsid w:val="00330144"/>
    <w:rsid w:val="00330211"/>
    <w:rsid w:val="003306F5"/>
    <w:rsid w:val="00330BDB"/>
    <w:rsid w:val="00330DFC"/>
    <w:rsid w:val="0033101B"/>
    <w:rsid w:val="00331BE2"/>
    <w:rsid w:val="00331C53"/>
    <w:rsid w:val="00331E74"/>
    <w:rsid w:val="0033274B"/>
    <w:rsid w:val="00332A39"/>
    <w:rsid w:val="00332BF0"/>
    <w:rsid w:val="00332CF4"/>
    <w:rsid w:val="003331EA"/>
    <w:rsid w:val="003334CB"/>
    <w:rsid w:val="00333536"/>
    <w:rsid w:val="00333B1B"/>
    <w:rsid w:val="00333E70"/>
    <w:rsid w:val="00334426"/>
    <w:rsid w:val="003354F4"/>
    <w:rsid w:val="003357A4"/>
    <w:rsid w:val="003368A6"/>
    <w:rsid w:val="003370B1"/>
    <w:rsid w:val="00337277"/>
    <w:rsid w:val="00337514"/>
    <w:rsid w:val="0033789D"/>
    <w:rsid w:val="00337DD3"/>
    <w:rsid w:val="00340180"/>
    <w:rsid w:val="00340326"/>
    <w:rsid w:val="0034051D"/>
    <w:rsid w:val="00340C0B"/>
    <w:rsid w:val="00340D2F"/>
    <w:rsid w:val="00341111"/>
    <w:rsid w:val="00341234"/>
    <w:rsid w:val="0034233F"/>
    <w:rsid w:val="00342366"/>
    <w:rsid w:val="00342E9F"/>
    <w:rsid w:val="00342F6A"/>
    <w:rsid w:val="0034332A"/>
    <w:rsid w:val="00343446"/>
    <w:rsid w:val="003438FB"/>
    <w:rsid w:val="003442B1"/>
    <w:rsid w:val="003446C8"/>
    <w:rsid w:val="00344A1C"/>
    <w:rsid w:val="00344B67"/>
    <w:rsid w:val="00344F41"/>
    <w:rsid w:val="0034503C"/>
    <w:rsid w:val="00345864"/>
    <w:rsid w:val="00345F31"/>
    <w:rsid w:val="0034615A"/>
    <w:rsid w:val="00346403"/>
    <w:rsid w:val="0034733C"/>
    <w:rsid w:val="00347874"/>
    <w:rsid w:val="00347E43"/>
    <w:rsid w:val="0035023A"/>
    <w:rsid w:val="003503D0"/>
    <w:rsid w:val="00350579"/>
    <w:rsid w:val="00352050"/>
    <w:rsid w:val="003520AD"/>
    <w:rsid w:val="003525D6"/>
    <w:rsid w:val="003525ED"/>
    <w:rsid w:val="003526BE"/>
    <w:rsid w:val="003528AC"/>
    <w:rsid w:val="003530B8"/>
    <w:rsid w:val="00353793"/>
    <w:rsid w:val="00353BC4"/>
    <w:rsid w:val="00353FF5"/>
    <w:rsid w:val="00354395"/>
    <w:rsid w:val="003545BD"/>
    <w:rsid w:val="0035474F"/>
    <w:rsid w:val="003549C9"/>
    <w:rsid w:val="00354EFA"/>
    <w:rsid w:val="0035552B"/>
    <w:rsid w:val="003556ED"/>
    <w:rsid w:val="00355754"/>
    <w:rsid w:val="00355FB2"/>
    <w:rsid w:val="00356070"/>
    <w:rsid w:val="0035626F"/>
    <w:rsid w:val="0035633A"/>
    <w:rsid w:val="003564BF"/>
    <w:rsid w:val="0035658A"/>
    <w:rsid w:val="00356B5E"/>
    <w:rsid w:val="00356D51"/>
    <w:rsid w:val="0035732C"/>
    <w:rsid w:val="003576F1"/>
    <w:rsid w:val="00357C8A"/>
    <w:rsid w:val="00360048"/>
    <w:rsid w:val="00360076"/>
    <w:rsid w:val="00360806"/>
    <w:rsid w:val="00360C14"/>
    <w:rsid w:val="00361180"/>
    <w:rsid w:val="00361522"/>
    <w:rsid w:val="00361961"/>
    <w:rsid w:val="00361984"/>
    <w:rsid w:val="00361C19"/>
    <w:rsid w:val="00361C9F"/>
    <w:rsid w:val="00361F58"/>
    <w:rsid w:val="003623A1"/>
    <w:rsid w:val="00362ECB"/>
    <w:rsid w:val="00362F8D"/>
    <w:rsid w:val="00363442"/>
    <w:rsid w:val="00363588"/>
    <w:rsid w:val="003636B4"/>
    <w:rsid w:val="00363C31"/>
    <w:rsid w:val="00363E3D"/>
    <w:rsid w:val="00364003"/>
    <w:rsid w:val="00364F7C"/>
    <w:rsid w:val="00365283"/>
    <w:rsid w:val="003652DB"/>
    <w:rsid w:val="003653E8"/>
    <w:rsid w:val="00365725"/>
    <w:rsid w:val="00365E2B"/>
    <w:rsid w:val="003661A7"/>
    <w:rsid w:val="0036655A"/>
    <w:rsid w:val="003665B8"/>
    <w:rsid w:val="00366CF1"/>
    <w:rsid w:val="0036777D"/>
    <w:rsid w:val="00367D10"/>
    <w:rsid w:val="003705C8"/>
    <w:rsid w:val="003709D0"/>
    <w:rsid w:val="0037125E"/>
    <w:rsid w:val="003713E6"/>
    <w:rsid w:val="003715B1"/>
    <w:rsid w:val="003716AE"/>
    <w:rsid w:val="0037216B"/>
    <w:rsid w:val="00372B2E"/>
    <w:rsid w:val="00372FDD"/>
    <w:rsid w:val="00373050"/>
    <w:rsid w:val="00373328"/>
    <w:rsid w:val="003734FD"/>
    <w:rsid w:val="0037350A"/>
    <w:rsid w:val="00373D3E"/>
    <w:rsid w:val="00374507"/>
    <w:rsid w:val="00374652"/>
    <w:rsid w:val="00374967"/>
    <w:rsid w:val="00374A11"/>
    <w:rsid w:val="00375441"/>
    <w:rsid w:val="0037565A"/>
    <w:rsid w:val="0037574B"/>
    <w:rsid w:val="003759E6"/>
    <w:rsid w:val="00375F02"/>
    <w:rsid w:val="00376951"/>
    <w:rsid w:val="00376C34"/>
    <w:rsid w:val="00376DC7"/>
    <w:rsid w:val="00376E3D"/>
    <w:rsid w:val="003770EB"/>
    <w:rsid w:val="00377277"/>
    <w:rsid w:val="003778E9"/>
    <w:rsid w:val="00377C3E"/>
    <w:rsid w:val="00377E1B"/>
    <w:rsid w:val="00377F9A"/>
    <w:rsid w:val="00380064"/>
    <w:rsid w:val="00380068"/>
    <w:rsid w:val="003801CC"/>
    <w:rsid w:val="003801FC"/>
    <w:rsid w:val="00380306"/>
    <w:rsid w:val="00380724"/>
    <w:rsid w:val="003808D4"/>
    <w:rsid w:val="0038099A"/>
    <w:rsid w:val="00380B52"/>
    <w:rsid w:val="00380F9D"/>
    <w:rsid w:val="00382526"/>
    <w:rsid w:val="0038290A"/>
    <w:rsid w:val="0038299A"/>
    <w:rsid w:val="00382FE7"/>
    <w:rsid w:val="003834BA"/>
    <w:rsid w:val="00383B57"/>
    <w:rsid w:val="00384150"/>
    <w:rsid w:val="003842C2"/>
    <w:rsid w:val="00384FEA"/>
    <w:rsid w:val="003855B7"/>
    <w:rsid w:val="00385EF9"/>
    <w:rsid w:val="00386964"/>
    <w:rsid w:val="003869C7"/>
    <w:rsid w:val="00386B58"/>
    <w:rsid w:val="00386C4C"/>
    <w:rsid w:val="0038700E"/>
    <w:rsid w:val="00387972"/>
    <w:rsid w:val="00387EFC"/>
    <w:rsid w:val="00387FC2"/>
    <w:rsid w:val="00391D8A"/>
    <w:rsid w:val="003928F5"/>
    <w:rsid w:val="00392C3D"/>
    <w:rsid w:val="00392D7C"/>
    <w:rsid w:val="00392F8F"/>
    <w:rsid w:val="00393240"/>
    <w:rsid w:val="003932C2"/>
    <w:rsid w:val="00393466"/>
    <w:rsid w:val="003936A9"/>
    <w:rsid w:val="003945E7"/>
    <w:rsid w:val="00394BB7"/>
    <w:rsid w:val="00394D17"/>
    <w:rsid w:val="00394DF5"/>
    <w:rsid w:val="00394FC9"/>
    <w:rsid w:val="003954AD"/>
    <w:rsid w:val="0039592A"/>
    <w:rsid w:val="003959A4"/>
    <w:rsid w:val="00395E61"/>
    <w:rsid w:val="00395EF0"/>
    <w:rsid w:val="00396BD6"/>
    <w:rsid w:val="00397554"/>
    <w:rsid w:val="003975CC"/>
    <w:rsid w:val="003979AC"/>
    <w:rsid w:val="003A0360"/>
    <w:rsid w:val="003A0866"/>
    <w:rsid w:val="003A0E24"/>
    <w:rsid w:val="003A1AF4"/>
    <w:rsid w:val="003A1B40"/>
    <w:rsid w:val="003A1D48"/>
    <w:rsid w:val="003A2172"/>
    <w:rsid w:val="003A2301"/>
    <w:rsid w:val="003A234D"/>
    <w:rsid w:val="003A2454"/>
    <w:rsid w:val="003A25AB"/>
    <w:rsid w:val="003A2810"/>
    <w:rsid w:val="003A2EAF"/>
    <w:rsid w:val="003A303F"/>
    <w:rsid w:val="003A3BA2"/>
    <w:rsid w:val="003A3DAE"/>
    <w:rsid w:val="003A3DE8"/>
    <w:rsid w:val="003A406F"/>
    <w:rsid w:val="003A437E"/>
    <w:rsid w:val="003A4DF0"/>
    <w:rsid w:val="003A5431"/>
    <w:rsid w:val="003A55E6"/>
    <w:rsid w:val="003A642A"/>
    <w:rsid w:val="003A69ED"/>
    <w:rsid w:val="003A6B5C"/>
    <w:rsid w:val="003A6C91"/>
    <w:rsid w:val="003A7200"/>
    <w:rsid w:val="003A7424"/>
    <w:rsid w:val="003A7E57"/>
    <w:rsid w:val="003B0AB9"/>
    <w:rsid w:val="003B0C3E"/>
    <w:rsid w:val="003B0E0C"/>
    <w:rsid w:val="003B13F4"/>
    <w:rsid w:val="003B179F"/>
    <w:rsid w:val="003B22BE"/>
    <w:rsid w:val="003B29F1"/>
    <w:rsid w:val="003B3651"/>
    <w:rsid w:val="003B395B"/>
    <w:rsid w:val="003B3DB0"/>
    <w:rsid w:val="003B436A"/>
    <w:rsid w:val="003B4639"/>
    <w:rsid w:val="003B4B02"/>
    <w:rsid w:val="003B4D71"/>
    <w:rsid w:val="003B4F0D"/>
    <w:rsid w:val="003B4F9A"/>
    <w:rsid w:val="003B51C2"/>
    <w:rsid w:val="003B58C1"/>
    <w:rsid w:val="003B5EA8"/>
    <w:rsid w:val="003B655D"/>
    <w:rsid w:val="003B69B6"/>
    <w:rsid w:val="003B6F30"/>
    <w:rsid w:val="003B7187"/>
    <w:rsid w:val="003B7404"/>
    <w:rsid w:val="003B7A01"/>
    <w:rsid w:val="003B7A22"/>
    <w:rsid w:val="003B7D9E"/>
    <w:rsid w:val="003C03A3"/>
    <w:rsid w:val="003C0446"/>
    <w:rsid w:val="003C0565"/>
    <w:rsid w:val="003C0C0D"/>
    <w:rsid w:val="003C0F5B"/>
    <w:rsid w:val="003C1137"/>
    <w:rsid w:val="003C146E"/>
    <w:rsid w:val="003C170E"/>
    <w:rsid w:val="003C1E6C"/>
    <w:rsid w:val="003C260C"/>
    <w:rsid w:val="003C263D"/>
    <w:rsid w:val="003C2738"/>
    <w:rsid w:val="003C28FE"/>
    <w:rsid w:val="003C2DA1"/>
    <w:rsid w:val="003C38A0"/>
    <w:rsid w:val="003C3A2D"/>
    <w:rsid w:val="003C4457"/>
    <w:rsid w:val="003C4475"/>
    <w:rsid w:val="003C45A3"/>
    <w:rsid w:val="003C4695"/>
    <w:rsid w:val="003C4FED"/>
    <w:rsid w:val="003C55A6"/>
    <w:rsid w:val="003C5928"/>
    <w:rsid w:val="003C5B0F"/>
    <w:rsid w:val="003C5C17"/>
    <w:rsid w:val="003C5D96"/>
    <w:rsid w:val="003C5FA4"/>
    <w:rsid w:val="003C63AA"/>
    <w:rsid w:val="003C6D97"/>
    <w:rsid w:val="003C6DFC"/>
    <w:rsid w:val="003C6FA7"/>
    <w:rsid w:val="003C7424"/>
    <w:rsid w:val="003C76B4"/>
    <w:rsid w:val="003C7ADB"/>
    <w:rsid w:val="003C7C37"/>
    <w:rsid w:val="003D0352"/>
    <w:rsid w:val="003D05BB"/>
    <w:rsid w:val="003D09ED"/>
    <w:rsid w:val="003D0C8E"/>
    <w:rsid w:val="003D0DC4"/>
    <w:rsid w:val="003D0F0C"/>
    <w:rsid w:val="003D0F6C"/>
    <w:rsid w:val="003D1217"/>
    <w:rsid w:val="003D179C"/>
    <w:rsid w:val="003D1F77"/>
    <w:rsid w:val="003D20D7"/>
    <w:rsid w:val="003D2956"/>
    <w:rsid w:val="003D2B02"/>
    <w:rsid w:val="003D3327"/>
    <w:rsid w:val="003D3B62"/>
    <w:rsid w:val="003D3C55"/>
    <w:rsid w:val="003D4098"/>
    <w:rsid w:val="003D42AA"/>
    <w:rsid w:val="003D4700"/>
    <w:rsid w:val="003D48F6"/>
    <w:rsid w:val="003D498D"/>
    <w:rsid w:val="003D4C54"/>
    <w:rsid w:val="003D579D"/>
    <w:rsid w:val="003D5933"/>
    <w:rsid w:val="003D596C"/>
    <w:rsid w:val="003D61BB"/>
    <w:rsid w:val="003D64C5"/>
    <w:rsid w:val="003D676A"/>
    <w:rsid w:val="003D6C37"/>
    <w:rsid w:val="003D6CE9"/>
    <w:rsid w:val="003D6E54"/>
    <w:rsid w:val="003E0517"/>
    <w:rsid w:val="003E06C1"/>
    <w:rsid w:val="003E147B"/>
    <w:rsid w:val="003E1635"/>
    <w:rsid w:val="003E1DB1"/>
    <w:rsid w:val="003E21DC"/>
    <w:rsid w:val="003E2341"/>
    <w:rsid w:val="003E2516"/>
    <w:rsid w:val="003E2F2B"/>
    <w:rsid w:val="003E2F83"/>
    <w:rsid w:val="003E3138"/>
    <w:rsid w:val="003E3400"/>
    <w:rsid w:val="003E3417"/>
    <w:rsid w:val="003E3719"/>
    <w:rsid w:val="003E3F05"/>
    <w:rsid w:val="003E40E8"/>
    <w:rsid w:val="003E4116"/>
    <w:rsid w:val="003E4221"/>
    <w:rsid w:val="003E4841"/>
    <w:rsid w:val="003E4C14"/>
    <w:rsid w:val="003E5066"/>
    <w:rsid w:val="003E5A8C"/>
    <w:rsid w:val="003E5BA6"/>
    <w:rsid w:val="003E61D7"/>
    <w:rsid w:val="003E7843"/>
    <w:rsid w:val="003E787F"/>
    <w:rsid w:val="003E7DB4"/>
    <w:rsid w:val="003F03EA"/>
    <w:rsid w:val="003F0486"/>
    <w:rsid w:val="003F061E"/>
    <w:rsid w:val="003F094E"/>
    <w:rsid w:val="003F0F91"/>
    <w:rsid w:val="003F1A9A"/>
    <w:rsid w:val="003F25A7"/>
    <w:rsid w:val="003F2686"/>
    <w:rsid w:val="003F2788"/>
    <w:rsid w:val="003F2794"/>
    <w:rsid w:val="003F2C52"/>
    <w:rsid w:val="003F35D2"/>
    <w:rsid w:val="003F4295"/>
    <w:rsid w:val="003F432D"/>
    <w:rsid w:val="003F433A"/>
    <w:rsid w:val="003F43A0"/>
    <w:rsid w:val="003F4451"/>
    <w:rsid w:val="003F47A2"/>
    <w:rsid w:val="003F4D9B"/>
    <w:rsid w:val="003F554F"/>
    <w:rsid w:val="003F5912"/>
    <w:rsid w:val="003F59AE"/>
    <w:rsid w:val="003F5AC7"/>
    <w:rsid w:val="003F5DA0"/>
    <w:rsid w:val="003F614C"/>
    <w:rsid w:val="003F6173"/>
    <w:rsid w:val="003F62EF"/>
    <w:rsid w:val="003F65CB"/>
    <w:rsid w:val="003F67F5"/>
    <w:rsid w:val="003F68E5"/>
    <w:rsid w:val="003F6BEC"/>
    <w:rsid w:val="003F71F1"/>
    <w:rsid w:val="003F7937"/>
    <w:rsid w:val="003F7E7B"/>
    <w:rsid w:val="004002C4"/>
    <w:rsid w:val="00400617"/>
    <w:rsid w:val="004006D4"/>
    <w:rsid w:val="00400A6C"/>
    <w:rsid w:val="00400DE4"/>
    <w:rsid w:val="004010A8"/>
    <w:rsid w:val="004014B5"/>
    <w:rsid w:val="0040162B"/>
    <w:rsid w:val="0040178B"/>
    <w:rsid w:val="004019BE"/>
    <w:rsid w:val="00401AF9"/>
    <w:rsid w:val="00401B48"/>
    <w:rsid w:val="00401C17"/>
    <w:rsid w:val="00403026"/>
    <w:rsid w:val="0040307A"/>
    <w:rsid w:val="0040353F"/>
    <w:rsid w:val="0040360A"/>
    <w:rsid w:val="004037DB"/>
    <w:rsid w:val="00403DFD"/>
    <w:rsid w:val="00403ECA"/>
    <w:rsid w:val="00403FDC"/>
    <w:rsid w:val="0040442A"/>
    <w:rsid w:val="00404A9E"/>
    <w:rsid w:val="004053C2"/>
    <w:rsid w:val="004054A2"/>
    <w:rsid w:val="004054A8"/>
    <w:rsid w:val="00405B5B"/>
    <w:rsid w:val="00405CD6"/>
    <w:rsid w:val="00406310"/>
    <w:rsid w:val="0040669E"/>
    <w:rsid w:val="004066C8"/>
    <w:rsid w:val="00410182"/>
    <w:rsid w:val="004112DB"/>
    <w:rsid w:val="00412AD5"/>
    <w:rsid w:val="00412CAA"/>
    <w:rsid w:val="004135BC"/>
    <w:rsid w:val="00413861"/>
    <w:rsid w:val="00413F1A"/>
    <w:rsid w:val="0041401F"/>
    <w:rsid w:val="00414DFA"/>
    <w:rsid w:val="00415319"/>
    <w:rsid w:val="00415B54"/>
    <w:rsid w:val="00415B62"/>
    <w:rsid w:val="00415D99"/>
    <w:rsid w:val="00415DA7"/>
    <w:rsid w:val="00416085"/>
    <w:rsid w:val="00416224"/>
    <w:rsid w:val="00416823"/>
    <w:rsid w:val="00416AB2"/>
    <w:rsid w:val="00416C9B"/>
    <w:rsid w:val="0041721E"/>
    <w:rsid w:val="0041723D"/>
    <w:rsid w:val="00417380"/>
    <w:rsid w:val="004173BC"/>
    <w:rsid w:val="004173FB"/>
    <w:rsid w:val="004176FB"/>
    <w:rsid w:val="00417790"/>
    <w:rsid w:val="00417A0D"/>
    <w:rsid w:val="00417D62"/>
    <w:rsid w:val="004203E9"/>
    <w:rsid w:val="0042055C"/>
    <w:rsid w:val="004221DC"/>
    <w:rsid w:val="0042226F"/>
    <w:rsid w:val="00422526"/>
    <w:rsid w:val="00422BBA"/>
    <w:rsid w:val="004235EF"/>
    <w:rsid w:val="00423B32"/>
    <w:rsid w:val="00423ECC"/>
    <w:rsid w:val="004242D0"/>
    <w:rsid w:val="004249E3"/>
    <w:rsid w:val="00424F2A"/>
    <w:rsid w:val="0042527C"/>
    <w:rsid w:val="004256DC"/>
    <w:rsid w:val="0042576B"/>
    <w:rsid w:val="00426089"/>
    <w:rsid w:val="004268E2"/>
    <w:rsid w:val="00426F5A"/>
    <w:rsid w:val="00426F9A"/>
    <w:rsid w:val="0042720B"/>
    <w:rsid w:val="00430057"/>
    <w:rsid w:val="004305F8"/>
    <w:rsid w:val="00430DA7"/>
    <w:rsid w:val="00430FBB"/>
    <w:rsid w:val="0043181F"/>
    <w:rsid w:val="00431B87"/>
    <w:rsid w:val="00431CE3"/>
    <w:rsid w:val="004323FA"/>
    <w:rsid w:val="0043247A"/>
    <w:rsid w:val="00432575"/>
    <w:rsid w:val="004326D1"/>
    <w:rsid w:val="00432A33"/>
    <w:rsid w:val="00433887"/>
    <w:rsid w:val="0043434C"/>
    <w:rsid w:val="0043547A"/>
    <w:rsid w:val="00436044"/>
    <w:rsid w:val="0043662E"/>
    <w:rsid w:val="0043719B"/>
    <w:rsid w:val="00437243"/>
    <w:rsid w:val="004373C0"/>
    <w:rsid w:val="00437736"/>
    <w:rsid w:val="0043799C"/>
    <w:rsid w:val="00437F61"/>
    <w:rsid w:val="004401B1"/>
    <w:rsid w:val="004403C4"/>
    <w:rsid w:val="0044044A"/>
    <w:rsid w:val="00440A21"/>
    <w:rsid w:val="00440A93"/>
    <w:rsid w:val="004412DC"/>
    <w:rsid w:val="004415F8"/>
    <w:rsid w:val="00441979"/>
    <w:rsid w:val="004427A5"/>
    <w:rsid w:val="0044291A"/>
    <w:rsid w:val="00442B4D"/>
    <w:rsid w:val="00442DCE"/>
    <w:rsid w:val="0044315C"/>
    <w:rsid w:val="00443A49"/>
    <w:rsid w:val="00443A62"/>
    <w:rsid w:val="00443C2C"/>
    <w:rsid w:val="00443F34"/>
    <w:rsid w:val="00443FC6"/>
    <w:rsid w:val="004440D6"/>
    <w:rsid w:val="00444AD4"/>
    <w:rsid w:val="004451C2"/>
    <w:rsid w:val="004451F8"/>
    <w:rsid w:val="004453EE"/>
    <w:rsid w:val="004459F7"/>
    <w:rsid w:val="004460C2"/>
    <w:rsid w:val="004465A0"/>
    <w:rsid w:val="00446EE0"/>
    <w:rsid w:val="00446F13"/>
    <w:rsid w:val="0044739D"/>
    <w:rsid w:val="00447590"/>
    <w:rsid w:val="0044791D"/>
    <w:rsid w:val="004500F4"/>
    <w:rsid w:val="004509C9"/>
    <w:rsid w:val="0045160C"/>
    <w:rsid w:val="00451F9C"/>
    <w:rsid w:val="004522A3"/>
    <w:rsid w:val="00452331"/>
    <w:rsid w:val="004523E5"/>
    <w:rsid w:val="004524C0"/>
    <w:rsid w:val="00452738"/>
    <w:rsid w:val="004529C3"/>
    <w:rsid w:val="00452A64"/>
    <w:rsid w:val="00452D5A"/>
    <w:rsid w:val="00453696"/>
    <w:rsid w:val="00453A06"/>
    <w:rsid w:val="00453CCD"/>
    <w:rsid w:val="00453CEF"/>
    <w:rsid w:val="00453DC5"/>
    <w:rsid w:val="004544C9"/>
    <w:rsid w:val="00454D0A"/>
    <w:rsid w:val="00454D2D"/>
    <w:rsid w:val="004566A1"/>
    <w:rsid w:val="00456EF4"/>
    <w:rsid w:val="004570BB"/>
    <w:rsid w:val="00457151"/>
    <w:rsid w:val="00457A2D"/>
    <w:rsid w:val="00457A34"/>
    <w:rsid w:val="00457C0A"/>
    <w:rsid w:val="004604D3"/>
    <w:rsid w:val="00460C77"/>
    <w:rsid w:val="00460DC3"/>
    <w:rsid w:val="00461027"/>
    <w:rsid w:val="00461E4B"/>
    <w:rsid w:val="0046276F"/>
    <w:rsid w:val="00463148"/>
    <w:rsid w:val="004633D9"/>
    <w:rsid w:val="004639A8"/>
    <w:rsid w:val="00463E0C"/>
    <w:rsid w:val="0046426B"/>
    <w:rsid w:val="00464843"/>
    <w:rsid w:val="00464C4E"/>
    <w:rsid w:val="00465124"/>
    <w:rsid w:val="00465301"/>
    <w:rsid w:val="00465500"/>
    <w:rsid w:val="004659A1"/>
    <w:rsid w:val="00465F5C"/>
    <w:rsid w:val="00466030"/>
    <w:rsid w:val="0046605A"/>
    <w:rsid w:val="00467073"/>
    <w:rsid w:val="004670D8"/>
    <w:rsid w:val="004672A0"/>
    <w:rsid w:val="00467631"/>
    <w:rsid w:val="0046799F"/>
    <w:rsid w:val="0047026C"/>
    <w:rsid w:val="004708F2"/>
    <w:rsid w:val="00470F62"/>
    <w:rsid w:val="0047139E"/>
    <w:rsid w:val="004715FD"/>
    <w:rsid w:val="00471D24"/>
    <w:rsid w:val="00471DB8"/>
    <w:rsid w:val="00471EC6"/>
    <w:rsid w:val="004722A6"/>
    <w:rsid w:val="00472968"/>
    <w:rsid w:val="00472C5B"/>
    <w:rsid w:val="004730F9"/>
    <w:rsid w:val="00473290"/>
    <w:rsid w:val="004735BF"/>
    <w:rsid w:val="00473780"/>
    <w:rsid w:val="00474336"/>
    <w:rsid w:val="004743EF"/>
    <w:rsid w:val="004748E4"/>
    <w:rsid w:val="00474913"/>
    <w:rsid w:val="00474C5C"/>
    <w:rsid w:val="00474CAB"/>
    <w:rsid w:val="004750DE"/>
    <w:rsid w:val="00475386"/>
    <w:rsid w:val="0047589D"/>
    <w:rsid w:val="00476654"/>
    <w:rsid w:val="00477458"/>
    <w:rsid w:val="00480693"/>
    <w:rsid w:val="00480C38"/>
    <w:rsid w:val="00480D1C"/>
    <w:rsid w:val="00481065"/>
    <w:rsid w:val="0048187B"/>
    <w:rsid w:val="00482801"/>
    <w:rsid w:val="00482C28"/>
    <w:rsid w:val="004833E0"/>
    <w:rsid w:val="00483471"/>
    <w:rsid w:val="00483724"/>
    <w:rsid w:val="004837BD"/>
    <w:rsid w:val="0048382B"/>
    <w:rsid w:val="004841D2"/>
    <w:rsid w:val="00484885"/>
    <w:rsid w:val="00485092"/>
    <w:rsid w:val="00485295"/>
    <w:rsid w:val="00485650"/>
    <w:rsid w:val="00486740"/>
    <w:rsid w:val="00486B18"/>
    <w:rsid w:val="00486C93"/>
    <w:rsid w:val="00487E00"/>
    <w:rsid w:val="00490278"/>
    <w:rsid w:val="00490308"/>
    <w:rsid w:val="00490321"/>
    <w:rsid w:val="004905D4"/>
    <w:rsid w:val="0049080C"/>
    <w:rsid w:val="00490AA0"/>
    <w:rsid w:val="00491109"/>
    <w:rsid w:val="00491243"/>
    <w:rsid w:val="004917FC"/>
    <w:rsid w:val="00491995"/>
    <w:rsid w:val="0049204D"/>
    <w:rsid w:val="004923CF"/>
    <w:rsid w:val="00492541"/>
    <w:rsid w:val="004928E3"/>
    <w:rsid w:val="00493436"/>
    <w:rsid w:val="00493573"/>
    <w:rsid w:val="004935D0"/>
    <w:rsid w:val="0049360C"/>
    <w:rsid w:val="00493CC7"/>
    <w:rsid w:val="00493EAE"/>
    <w:rsid w:val="00494890"/>
    <w:rsid w:val="00494B65"/>
    <w:rsid w:val="00494DA6"/>
    <w:rsid w:val="004954B2"/>
    <w:rsid w:val="00496132"/>
    <w:rsid w:val="00496890"/>
    <w:rsid w:val="0049699F"/>
    <w:rsid w:val="00496CEA"/>
    <w:rsid w:val="0049760A"/>
    <w:rsid w:val="00497F41"/>
    <w:rsid w:val="004A01C1"/>
    <w:rsid w:val="004A0985"/>
    <w:rsid w:val="004A0E72"/>
    <w:rsid w:val="004A11B6"/>
    <w:rsid w:val="004A1A36"/>
    <w:rsid w:val="004A215C"/>
    <w:rsid w:val="004A26C6"/>
    <w:rsid w:val="004A2911"/>
    <w:rsid w:val="004A2917"/>
    <w:rsid w:val="004A360A"/>
    <w:rsid w:val="004A3934"/>
    <w:rsid w:val="004A3C2D"/>
    <w:rsid w:val="004A41CF"/>
    <w:rsid w:val="004A4BD3"/>
    <w:rsid w:val="004A56B7"/>
    <w:rsid w:val="004A5973"/>
    <w:rsid w:val="004A5E7F"/>
    <w:rsid w:val="004A6284"/>
    <w:rsid w:val="004A678F"/>
    <w:rsid w:val="004A6C73"/>
    <w:rsid w:val="004A7304"/>
    <w:rsid w:val="004A7CD9"/>
    <w:rsid w:val="004B042B"/>
    <w:rsid w:val="004B0C1B"/>
    <w:rsid w:val="004B10CB"/>
    <w:rsid w:val="004B1136"/>
    <w:rsid w:val="004B11BE"/>
    <w:rsid w:val="004B14F0"/>
    <w:rsid w:val="004B1617"/>
    <w:rsid w:val="004B1F3A"/>
    <w:rsid w:val="004B2245"/>
    <w:rsid w:val="004B2452"/>
    <w:rsid w:val="004B283A"/>
    <w:rsid w:val="004B2920"/>
    <w:rsid w:val="004B2B74"/>
    <w:rsid w:val="004B2C63"/>
    <w:rsid w:val="004B3098"/>
    <w:rsid w:val="004B34DB"/>
    <w:rsid w:val="004B3A45"/>
    <w:rsid w:val="004B6811"/>
    <w:rsid w:val="004B68CF"/>
    <w:rsid w:val="004B7271"/>
    <w:rsid w:val="004B75C4"/>
    <w:rsid w:val="004B7716"/>
    <w:rsid w:val="004B7C0A"/>
    <w:rsid w:val="004C00B6"/>
    <w:rsid w:val="004C02BA"/>
    <w:rsid w:val="004C0AEF"/>
    <w:rsid w:val="004C0BDE"/>
    <w:rsid w:val="004C0F03"/>
    <w:rsid w:val="004C121D"/>
    <w:rsid w:val="004C1325"/>
    <w:rsid w:val="004C13B5"/>
    <w:rsid w:val="004C1939"/>
    <w:rsid w:val="004C2268"/>
    <w:rsid w:val="004C2449"/>
    <w:rsid w:val="004C2677"/>
    <w:rsid w:val="004C26A8"/>
    <w:rsid w:val="004C2861"/>
    <w:rsid w:val="004C2AC0"/>
    <w:rsid w:val="004C36CE"/>
    <w:rsid w:val="004C3D46"/>
    <w:rsid w:val="004C47B3"/>
    <w:rsid w:val="004C53D6"/>
    <w:rsid w:val="004C5995"/>
    <w:rsid w:val="004C5EE9"/>
    <w:rsid w:val="004C6147"/>
    <w:rsid w:val="004C6244"/>
    <w:rsid w:val="004C62FD"/>
    <w:rsid w:val="004C682A"/>
    <w:rsid w:val="004C6D05"/>
    <w:rsid w:val="004C72ED"/>
    <w:rsid w:val="004C7C33"/>
    <w:rsid w:val="004C7C6B"/>
    <w:rsid w:val="004C7FDE"/>
    <w:rsid w:val="004D0993"/>
    <w:rsid w:val="004D0BE0"/>
    <w:rsid w:val="004D0F91"/>
    <w:rsid w:val="004D110A"/>
    <w:rsid w:val="004D1870"/>
    <w:rsid w:val="004D1C35"/>
    <w:rsid w:val="004D2623"/>
    <w:rsid w:val="004D3320"/>
    <w:rsid w:val="004D3797"/>
    <w:rsid w:val="004D3C91"/>
    <w:rsid w:val="004D421C"/>
    <w:rsid w:val="004D4464"/>
    <w:rsid w:val="004D4683"/>
    <w:rsid w:val="004D4882"/>
    <w:rsid w:val="004D50E6"/>
    <w:rsid w:val="004D511A"/>
    <w:rsid w:val="004D5885"/>
    <w:rsid w:val="004D59F0"/>
    <w:rsid w:val="004D63D4"/>
    <w:rsid w:val="004D66F6"/>
    <w:rsid w:val="004D6E36"/>
    <w:rsid w:val="004D70C6"/>
    <w:rsid w:val="004D70C9"/>
    <w:rsid w:val="004D71BD"/>
    <w:rsid w:val="004D741A"/>
    <w:rsid w:val="004D74BE"/>
    <w:rsid w:val="004D7608"/>
    <w:rsid w:val="004D774C"/>
    <w:rsid w:val="004D7B39"/>
    <w:rsid w:val="004D7E96"/>
    <w:rsid w:val="004D7EC0"/>
    <w:rsid w:val="004E03BF"/>
    <w:rsid w:val="004E06D3"/>
    <w:rsid w:val="004E08D5"/>
    <w:rsid w:val="004E0D25"/>
    <w:rsid w:val="004E1AEE"/>
    <w:rsid w:val="004E1E74"/>
    <w:rsid w:val="004E1EE0"/>
    <w:rsid w:val="004E24CB"/>
    <w:rsid w:val="004E28A5"/>
    <w:rsid w:val="004E2C0D"/>
    <w:rsid w:val="004E3ED3"/>
    <w:rsid w:val="004E40A7"/>
    <w:rsid w:val="004E4450"/>
    <w:rsid w:val="004E4DCD"/>
    <w:rsid w:val="004E5933"/>
    <w:rsid w:val="004E5B80"/>
    <w:rsid w:val="004E5B9D"/>
    <w:rsid w:val="004E5E08"/>
    <w:rsid w:val="004E6030"/>
    <w:rsid w:val="004E6380"/>
    <w:rsid w:val="004E6709"/>
    <w:rsid w:val="004E74D7"/>
    <w:rsid w:val="004E765F"/>
    <w:rsid w:val="004E7954"/>
    <w:rsid w:val="004E7E24"/>
    <w:rsid w:val="004F0398"/>
    <w:rsid w:val="004F05B0"/>
    <w:rsid w:val="004F07E1"/>
    <w:rsid w:val="004F0958"/>
    <w:rsid w:val="004F0CC3"/>
    <w:rsid w:val="004F0EB7"/>
    <w:rsid w:val="004F1027"/>
    <w:rsid w:val="004F1E95"/>
    <w:rsid w:val="004F267E"/>
    <w:rsid w:val="004F3650"/>
    <w:rsid w:val="004F3AF4"/>
    <w:rsid w:val="004F438A"/>
    <w:rsid w:val="004F47CF"/>
    <w:rsid w:val="004F4C01"/>
    <w:rsid w:val="004F4CD6"/>
    <w:rsid w:val="004F528D"/>
    <w:rsid w:val="004F541C"/>
    <w:rsid w:val="004F548C"/>
    <w:rsid w:val="004F5871"/>
    <w:rsid w:val="004F63A2"/>
    <w:rsid w:val="004F6C10"/>
    <w:rsid w:val="004F6C27"/>
    <w:rsid w:val="004F769B"/>
    <w:rsid w:val="004F7A25"/>
    <w:rsid w:val="005003DD"/>
    <w:rsid w:val="005007BE"/>
    <w:rsid w:val="005010F7"/>
    <w:rsid w:val="0050154D"/>
    <w:rsid w:val="005015FC"/>
    <w:rsid w:val="005017BB"/>
    <w:rsid w:val="005018B5"/>
    <w:rsid w:val="00501ECF"/>
    <w:rsid w:val="00501FCB"/>
    <w:rsid w:val="00502044"/>
    <w:rsid w:val="00502074"/>
    <w:rsid w:val="00502693"/>
    <w:rsid w:val="00502B31"/>
    <w:rsid w:val="00503068"/>
    <w:rsid w:val="005037A9"/>
    <w:rsid w:val="00503A49"/>
    <w:rsid w:val="00503BD5"/>
    <w:rsid w:val="00503F53"/>
    <w:rsid w:val="0050410F"/>
    <w:rsid w:val="00504780"/>
    <w:rsid w:val="00504BDE"/>
    <w:rsid w:val="00504DE2"/>
    <w:rsid w:val="005053B0"/>
    <w:rsid w:val="005053D9"/>
    <w:rsid w:val="0050573E"/>
    <w:rsid w:val="005058AD"/>
    <w:rsid w:val="005063C8"/>
    <w:rsid w:val="00506CE4"/>
    <w:rsid w:val="00506F90"/>
    <w:rsid w:val="00507CD0"/>
    <w:rsid w:val="005106B2"/>
    <w:rsid w:val="005106DE"/>
    <w:rsid w:val="00510C98"/>
    <w:rsid w:val="00510E63"/>
    <w:rsid w:val="00510E97"/>
    <w:rsid w:val="00512344"/>
    <w:rsid w:val="00513469"/>
    <w:rsid w:val="00513A14"/>
    <w:rsid w:val="00514C18"/>
    <w:rsid w:val="00515296"/>
    <w:rsid w:val="00515488"/>
    <w:rsid w:val="00515C14"/>
    <w:rsid w:val="0051610F"/>
    <w:rsid w:val="00516450"/>
    <w:rsid w:val="0051645F"/>
    <w:rsid w:val="005170B2"/>
    <w:rsid w:val="00517509"/>
    <w:rsid w:val="005177F3"/>
    <w:rsid w:val="00517A2E"/>
    <w:rsid w:val="00517A7E"/>
    <w:rsid w:val="00517CBB"/>
    <w:rsid w:val="00517CCD"/>
    <w:rsid w:val="00517CF1"/>
    <w:rsid w:val="00517EDA"/>
    <w:rsid w:val="005204CE"/>
    <w:rsid w:val="005206CA"/>
    <w:rsid w:val="005208C3"/>
    <w:rsid w:val="00520D05"/>
    <w:rsid w:val="00520D27"/>
    <w:rsid w:val="00521059"/>
    <w:rsid w:val="00521B6B"/>
    <w:rsid w:val="00521D29"/>
    <w:rsid w:val="00521DBD"/>
    <w:rsid w:val="005222BA"/>
    <w:rsid w:val="005225AC"/>
    <w:rsid w:val="005226C7"/>
    <w:rsid w:val="005230C0"/>
    <w:rsid w:val="00523623"/>
    <w:rsid w:val="00523E1F"/>
    <w:rsid w:val="005244A9"/>
    <w:rsid w:val="00524589"/>
    <w:rsid w:val="0052489F"/>
    <w:rsid w:val="00524962"/>
    <w:rsid w:val="00524E8A"/>
    <w:rsid w:val="00525572"/>
    <w:rsid w:val="00526795"/>
    <w:rsid w:val="005267D3"/>
    <w:rsid w:val="00526D93"/>
    <w:rsid w:val="00527EF3"/>
    <w:rsid w:val="00530094"/>
    <w:rsid w:val="00530FA1"/>
    <w:rsid w:val="00530FB1"/>
    <w:rsid w:val="00531766"/>
    <w:rsid w:val="0053196A"/>
    <w:rsid w:val="00532022"/>
    <w:rsid w:val="00532086"/>
    <w:rsid w:val="00532B82"/>
    <w:rsid w:val="0053315F"/>
    <w:rsid w:val="0053359A"/>
    <w:rsid w:val="005335C5"/>
    <w:rsid w:val="00533667"/>
    <w:rsid w:val="00533CE3"/>
    <w:rsid w:val="00533FE5"/>
    <w:rsid w:val="00534152"/>
    <w:rsid w:val="00534175"/>
    <w:rsid w:val="005344AC"/>
    <w:rsid w:val="00534E3E"/>
    <w:rsid w:val="00534E55"/>
    <w:rsid w:val="0053507F"/>
    <w:rsid w:val="0053520E"/>
    <w:rsid w:val="00535725"/>
    <w:rsid w:val="005357C1"/>
    <w:rsid w:val="00536ECE"/>
    <w:rsid w:val="00537076"/>
    <w:rsid w:val="0053785E"/>
    <w:rsid w:val="00537986"/>
    <w:rsid w:val="00537E4B"/>
    <w:rsid w:val="005404A0"/>
    <w:rsid w:val="005404FD"/>
    <w:rsid w:val="005406C0"/>
    <w:rsid w:val="00540F06"/>
    <w:rsid w:val="0054107B"/>
    <w:rsid w:val="005414CA"/>
    <w:rsid w:val="005414DE"/>
    <w:rsid w:val="005420AB"/>
    <w:rsid w:val="005420AE"/>
    <w:rsid w:val="005424A0"/>
    <w:rsid w:val="0054276E"/>
    <w:rsid w:val="00542A73"/>
    <w:rsid w:val="00542D90"/>
    <w:rsid w:val="0054358A"/>
    <w:rsid w:val="00543871"/>
    <w:rsid w:val="00543A1A"/>
    <w:rsid w:val="00543B06"/>
    <w:rsid w:val="00543E6A"/>
    <w:rsid w:val="00543E84"/>
    <w:rsid w:val="00543E85"/>
    <w:rsid w:val="00544267"/>
    <w:rsid w:val="00544459"/>
    <w:rsid w:val="00544605"/>
    <w:rsid w:val="00544C32"/>
    <w:rsid w:val="00545884"/>
    <w:rsid w:val="00545EDF"/>
    <w:rsid w:val="00546013"/>
    <w:rsid w:val="00546014"/>
    <w:rsid w:val="005463A8"/>
    <w:rsid w:val="00546611"/>
    <w:rsid w:val="005471D6"/>
    <w:rsid w:val="005473FD"/>
    <w:rsid w:val="0054780D"/>
    <w:rsid w:val="005478CE"/>
    <w:rsid w:val="00550BA4"/>
    <w:rsid w:val="00550DB5"/>
    <w:rsid w:val="0055202D"/>
    <w:rsid w:val="00552157"/>
    <w:rsid w:val="00552371"/>
    <w:rsid w:val="00552EE9"/>
    <w:rsid w:val="00552FE9"/>
    <w:rsid w:val="0055320F"/>
    <w:rsid w:val="00553343"/>
    <w:rsid w:val="00553E11"/>
    <w:rsid w:val="00554909"/>
    <w:rsid w:val="005549CA"/>
    <w:rsid w:val="005549CF"/>
    <w:rsid w:val="00554AB2"/>
    <w:rsid w:val="00554ACB"/>
    <w:rsid w:val="00554DC2"/>
    <w:rsid w:val="00554FFB"/>
    <w:rsid w:val="005555B4"/>
    <w:rsid w:val="00555814"/>
    <w:rsid w:val="00555E4F"/>
    <w:rsid w:val="00556300"/>
    <w:rsid w:val="005563A2"/>
    <w:rsid w:val="00556680"/>
    <w:rsid w:val="00557627"/>
    <w:rsid w:val="0055778B"/>
    <w:rsid w:val="005577BE"/>
    <w:rsid w:val="00557B11"/>
    <w:rsid w:val="005601C0"/>
    <w:rsid w:val="005601FD"/>
    <w:rsid w:val="005604C1"/>
    <w:rsid w:val="0056079D"/>
    <w:rsid w:val="005610D8"/>
    <w:rsid w:val="005612A6"/>
    <w:rsid w:val="005626AA"/>
    <w:rsid w:val="0056273A"/>
    <w:rsid w:val="00562A0B"/>
    <w:rsid w:val="00562DB5"/>
    <w:rsid w:val="00562FE6"/>
    <w:rsid w:val="005638C4"/>
    <w:rsid w:val="00563C68"/>
    <w:rsid w:val="00563D1B"/>
    <w:rsid w:val="00563E64"/>
    <w:rsid w:val="00564009"/>
    <w:rsid w:val="005646D9"/>
    <w:rsid w:val="005653B7"/>
    <w:rsid w:val="00565BF5"/>
    <w:rsid w:val="00566053"/>
    <w:rsid w:val="005663E2"/>
    <w:rsid w:val="005663E8"/>
    <w:rsid w:val="005665F7"/>
    <w:rsid w:val="0056681B"/>
    <w:rsid w:val="00566EA4"/>
    <w:rsid w:val="005672E4"/>
    <w:rsid w:val="00567742"/>
    <w:rsid w:val="005678AA"/>
    <w:rsid w:val="00570737"/>
    <w:rsid w:val="00570CD9"/>
    <w:rsid w:val="005712AD"/>
    <w:rsid w:val="0057217B"/>
    <w:rsid w:val="005724B6"/>
    <w:rsid w:val="00572CFE"/>
    <w:rsid w:val="00573318"/>
    <w:rsid w:val="005737AF"/>
    <w:rsid w:val="005737FA"/>
    <w:rsid w:val="00573D17"/>
    <w:rsid w:val="00574629"/>
    <w:rsid w:val="0057462E"/>
    <w:rsid w:val="00574D75"/>
    <w:rsid w:val="0057519F"/>
    <w:rsid w:val="00575304"/>
    <w:rsid w:val="00577892"/>
    <w:rsid w:val="005778BF"/>
    <w:rsid w:val="00577A6D"/>
    <w:rsid w:val="00577AC8"/>
    <w:rsid w:val="00577FA4"/>
    <w:rsid w:val="00580089"/>
    <w:rsid w:val="0058073D"/>
    <w:rsid w:val="00580909"/>
    <w:rsid w:val="00580927"/>
    <w:rsid w:val="00581030"/>
    <w:rsid w:val="005819AA"/>
    <w:rsid w:val="00581A90"/>
    <w:rsid w:val="00581C9C"/>
    <w:rsid w:val="00581E86"/>
    <w:rsid w:val="00582AE0"/>
    <w:rsid w:val="00582C72"/>
    <w:rsid w:val="00583059"/>
    <w:rsid w:val="005834CF"/>
    <w:rsid w:val="0058396F"/>
    <w:rsid w:val="00583C60"/>
    <w:rsid w:val="0058420F"/>
    <w:rsid w:val="0058497C"/>
    <w:rsid w:val="00585C18"/>
    <w:rsid w:val="00585EAC"/>
    <w:rsid w:val="0058626B"/>
    <w:rsid w:val="0058632D"/>
    <w:rsid w:val="005865B7"/>
    <w:rsid w:val="00586DD7"/>
    <w:rsid w:val="0058795B"/>
    <w:rsid w:val="00587EB9"/>
    <w:rsid w:val="005901AD"/>
    <w:rsid w:val="005901CD"/>
    <w:rsid w:val="00590794"/>
    <w:rsid w:val="00590B95"/>
    <w:rsid w:val="00590E4B"/>
    <w:rsid w:val="005912E5"/>
    <w:rsid w:val="00592574"/>
    <w:rsid w:val="005931F3"/>
    <w:rsid w:val="00593202"/>
    <w:rsid w:val="005933C5"/>
    <w:rsid w:val="0059375C"/>
    <w:rsid w:val="00593BC5"/>
    <w:rsid w:val="00594825"/>
    <w:rsid w:val="00594EBA"/>
    <w:rsid w:val="00594F51"/>
    <w:rsid w:val="005953AF"/>
    <w:rsid w:val="005956A7"/>
    <w:rsid w:val="0059574F"/>
    <w:rsid w:val="00595E7C"/>
    <w:rsid w:val="005963A5"/>
    <w:rsid w:val="00596601"/>
    <w:rsid w:val="00596719"/>
    <w:rsid w:val="00596748"/>
    <w:rsid w:val="00596D49"/>
    <w:rsid w:val="00597431"/>
    <w:rsid w:val="0059791D"/>
    <w:rsid w:val="0059798A"/>
    <w:rsid w:val="0059799D"/>
    <w:rsid w:val="005A0051"/>
    <w:rsid w:val="005A03F3"/>
    <w:rsid w:val="005A064A"/>
    <w:rsid w:val="005A11E7"/>
    <w:rsid w:val="005A15DD"/>
    <w:rsid w:val="005A340A"/>
    <w:rsid w:val="005A349B"/>
    <w:rsid w:val="005A37A2"/>
    <w:rsid w:val="005A3E4E"/>
    <w:rsid w:val="005A4094"/>
    <w:rsid w:val="005A420C"/>
    <w:rsid w:val="005A484F"/>
    <w:rsid w:val="005A4992"/>
    <w:rsid w:val="005A4A3E"/>
    <w:rsid w:val="005A4CD6"/>
    <w:rsid w:val="005A56DE"/>
    <w:rsid w:val="005A62CC"/>
    <w:rsid w:val="005A66C4"/>
    <w:rsid w:val="005A6798"/>
    <w:rsid w:val="005A6A65"/>
    <w:rsid w:val="005A6C84"/>
    <w:rsid w:val="005A6F4C"/>
    <w:rsid w:val="005A71AE"/>
    <w:rsid w:val="005A780F"/>
    <w:rsid w:val="005A79A3"/>
    <w:rsid w:val="005A79A5"/>
    <w:rsid w:val="005A7E80"/>
    <w:rsid w:val="005B0460"/>
    <w:rsid w:val="005B0485"/>
    <w:rsid w:val="005B0A54"/>
    <w:rsid w:val="005B0ADD"/>
    <w:rsid w:val="005B126B"/>
    <w:rsid w:val="005B132B"/>
    <w:rsid w:val="005B1567"/>
    <w:rsid w:val="005B1657"/>
    <w:rsid w:val="005B1AF0"/>
    <w:rsid w:val="005B1FF2"/>
    <w:rsid w:val="005B223C"/>
    <w:rsid w:val="005B29A3"/>
    <w:rsid w:val="005B31AA"/>
    <w:rsid w:val="005B3D2E"/>
    <w:rsid w:val="005B3E08"/>
    <w:rsid w:val="005B3E81"/>
    <w:rsid w:val="005B42C5"/>
    <w:rsid w:val="005B4F36"/>
    <w:rsid w:val="005B5271"/>
    <w:rsid w:val="005B5419"/>
    <w:rsid w:val="005B61BE"/>
    <w:rsid w:val="005B6965"/>
    <w:rsid w:val="005B709C"/>
    <w:rsid w:val="005B7108"/>
    <w:rsid w:val="005B72E1"/>
    <w:rsid w:val="005B75A2"/>
    <w:rsid w:val="005B77A0"/>
    <w:rsid w:val="005B7982"/>
    <w:rsid w:val="005C049A"/>
    <w:rsid w:val="005C0B73"/>
    <w:rsid w:val="005C11E6"/>
    <w:rsid w:val="005C1333"/>
    <w:rsid w:val="005C2406"/>
    <w:rsid w:val="005C261D"/>
    <w:rsid w:val="005C2A6E"/>
    <w:rsid w:val="005C2B00"/>
    <w:rsid w:val="005C2ED0"/>
    <w:rsid w:val="005C31F5"/>
    <w:rsid w:val="005C3446"/>
    <w:rsid w:val="005C34C5"/>
    <w:rsid w:val="005C355F"/>
    <w:rsid w:val="005C3CAF"/>
    <w:rsid w:val="005C3EA1"/>
    <w:rsid w:val="005C3F18"/>
    <w:rsid w:val="005C40A3"/>
    <w:rsid w:val="005C4802"/>
    <w:rsid w:val="005C4937"/>
    <w:rsid w:val="005C56D9"/>
    <w:rsid w:val="005C5C16"/>
    <w:rsid w:val="005C5D6C"/>
    <w:rsid w:val="005C77B5"/>
    <w:rsid w:val="005C77CF"/>
    <w:rsid w:val="005C798A"/>
    <w:rsid w:val="005C7DD0"/>
    <w:rsid w:val="005C7E6D"/>
    <w:rsid w:val="005D0A6B"/>
    <w:rsid w:val="005D0BD0"/>
    <w:rsid w:val="005D0EAC"/>
    <w:rsid w:val="005D0FFC"/>
    <w:rsid w:val="005D1A72"/>
    <w:rsid w:val="005D1C7B"/>
    <w:rsid w:val="005D1CF2"/>
    <w:rsid w:val="005D1D19"/>
    <w:rsid w:val="005D226F"/>
    <w:rsid w:val="005D2558"/>
    <w:rsid w:val="005D2659"/>
    <w:rsid w:val="005D2740"/>
    <w:rsid w:val="005D2DA8"/>
    <w:rsid w:val="005D327C"/>
    <w:rsid w:val="005D346E"/>
    <w:rsid w:val="005D35F2"/>
    <w:rsid w:val="005D376B"/>
    <w:rsid w:val="005D37CF"/>
    <w:rsid w:val="005D3BD1"/>
    <w:rsid w:val="005D45B3"/>
    <w:rsid w:val="005D4B59"/>
    <w:rsid w:val="005D4C92"/>
    <w:rsid w:val="005D4D4A"/>
    <w:rsid w:val="005D5282"/>
    <w:rsid w:val="005D5AD3"/>
    <w:rsid w:val="005D5F44"/>
    <w:rsid w:val="005D6BED"/>
    <w:rsid w:val="005D702D"/>
    <w:rsid w:val="005D70D9"/>
    <w:rsid w:val="005D7D4C"/>
    <w:rsid w:val="005E0472"/>
    <w:rsid w:val="005E1415"/>
    <w:rsid w:val="005E178E"/>
    <w:rsid w:val="005E1881"/>
    <w:rsid w:val="005E18A6"/>
    <w:rsid w:val="005E19E4"/>
    <w:rsid w:val="005E1B2E"/>
    <w:rsid w:val="005E20CC"/>
    <w:rsid w:val="005E274F"/>
    <w:rsid w:val="005E28F2"/>
    <w:rsid w:val="005E29C9"/>
    <w:rsid w:val="005E341F"/>
    <w:rsid w:val="005E369E"/>
    <w:rsid w:val="005E3C70"/>
    <w:rsid w:val="005E3CBE"/>
    <w:rsid w:val="005E3F77"/>
    <w:rsid w:val="005E4067"/>
    <w:rsid w:val="005E41B7"/>
    <w:rsid w:val="005E4202"/>
    <w:rsid w:val="005E4861"/>
    <w:rsid w:val="005E4C6F"/>
    <w:rsid w:val="005E5548"/>
    <w:rsid w:val="005E578F"/>
    <w:rsid w:val="005E586E"/>
    <w:rsid w:val="005E5B9F"/>
    <w:rsid w:val="005E5BBC"/>
    <w:rsid w:val="005E6221"/>
    <w:rsid w:val="005E689A"/>
    <w:rsid w:val="005E6D0D"/>
    <w:rsid w:val="005E6F0F"/>
    <w:rsid w:val="005E7485"/>
    <w:rsid w:val="005E7826"/>
    <w:rsid w:val="005E78C9"/>
    <w:rsid w:val="005E7A1A"/>
    <w:rsid w:val="005F0E19"/>
    <w:rsid w:val="005F11B1"/>
    <w:rsid w:val="005F1267"/>
    <w:rsid w:val="005F2360"/>
    <w:rsid w:val="005F2A02"/>
    <w:rsid w:val="005F2A3E"/>
    <w:rsid w:val="005F2E6B"/>
    <w:rsid w:val="005F359C"/>
    <w:rsid w:val="005F3661"/>
    <w:rsid w:val="005F395C"/>
    <w:rsid w:val="005F3AFE"/>
    <w:rsid w:val="005F3C03"/>
    <w:rsid w:val="005F3D3D"/>
    <w:rsid w:val="005F4085"/>
    <w:rsid w:val="005F48B8"/>
    <w:rsid w:val="005F4A5B"/>
    <w:rsid w:val="005F4D5C"/>
    <w:rsid w:val="005F589B"/>
    <w:rsid w:val="005F59C2"/>
    <w:rsid w:val="005F6094"/>
    <w:rsid w:val="005F62E1"/>
    <w:rsid w:val="005F62EA"/>
    <w:rsid w:val="005F63F6"/>
    <w:rsid w:val="005F6716"/>
    <w:rsid w:val="005F6E91"/>
    <w:rsid w:val="005F73E4"/>
    <w:rsid w:val="005F780B"/>
    <w:rsid w:val="005F7B1E"/>
    <w:rsid w:val="005F7EC5"/>
    <w:rsid w:val="005F7F6B"/>
    <w:rsid w:val="006000B5"/>
    <w:rsid w:val="00600341"/>
    <w:rsid w:val="0060046E"/>
    <w:rsid w:val="006015A5"/>
    <w:rsid w:val="006019C0"/>
    <w:rsid w:val="00602117"/>
    <w:rsid w:val="006021DB"/>
    <w:rsid w:val="00602463"/>
    <w:rsid w:val="00602A47"/>
    <w:rsid w:val="00602D06"/>
    <w:rsid w:val="00602E4B"/>
    <w:rsid w:val="00602F8D"/>
    <w:rsid w:val="0060365F"/>
    <w:rsid w:val="00603D94"/>
    <w:rsid w:val="00603EB1"/>
    <w:rsid w:val="006049C8"/>
    <w:rsid w:val="00604B67"/>
    <w:rsid w:val="006052D8"/>
    <w:rsid w:val="006057F0"/>
    <w:rsid w:val="00605D9C"/>
    <w:rsid w:val="00606D2B"/>
    <w:rsid w:val="00606FDE"/>
    <w:rsid w:val="00607026"/>
    <w:rsid w:val="00607109"/>
    <w:rsid w:val="0060780E"/>
    <w:rsid w:val="0060785F"/>
    <w:rsid w:val="00607A65"/>
    <w:rsid w:val="006101AF"/>
    <w:rsid w:val="00610758"/>
    <w:rsid w:val="00610AC3"/>
    <w:rsid w:val="00610E91"/>
    <w:rsid w:val="00610F7A"/>
    <w:rsid w:val="006110BF"/>
    <w:rsid w:val="006112DD"/>
    <w:rsid w:val="006116A0"/>
    <w:rsid w:val="006116EB"/>
    <w:rsid w:val="0061175D"/>
    <w:rsid w:val="00611A61"/>
    <w:rsid w:val="006120F4"/>
    <w:rsid w:val="00612223"/>
    <w:rsid w:val="00612304"/>
    <w:rsid w:val="00612405"/>
    <w:rsid w:val="00612D67"/>
    <w:rsid w:val="00613401"/>
    <w:rsid w:val="006138BD"/>
    <w:rsid w:val="00613A73"/>
    <w:rsid w:val="00613BEC"/>
    <w:rsid w:val="00613DF1"/>
    <w:rsid w:val="00613E75"/>
    <w:rsid w:val="00613E76"/>
    <w:rsid w:val="00613F38"/>
    <w:rsid w:val="00614574"/>
    <w:rsid w:val="0061533A"/>
    <w:rsid w:val="006157AA"/>
    <w:rsid w:val="0061589A"/>
    <w:rsid w:val="0061672A"/>
    <w:rsid w:val="00616C47"/>
    <w:rsid w:val="00616DE0"/>
    <w:rsid w:val="00617043"/>
    <w:rsid w:val="006171F0"/>
    <w:rsid w:val="0061735B"/>
    <w:rsid w:val="00617D9C"/>
    <w:rsid w:val="00617F7C"/>
    <w:rsid w:val="006200A6"/>
    <w:rsid w:val="006209EF"/>
    <w:rsid w:val="0062105D"/>
    <w:rsid w:val="006212DD"/>
    <w:rsid w:val="006215AB"/>
    <w:rsid w:val="006219AE"/>
    <w:rsid w:val="00621A2D"/>
    <w:rsid w:val="00622376"/>
    <w:rsid w:val="00622C05"/>
    <w:rsid w:val="006238D7"/>
    <w:rsid w:val="00623A1A"/>
    <w:rsid w:val="00623A45"/>
    <w:rsid w:val="00623DE3"/>
    <w:rsid w:val="00624383"/>
    <w:rsid w:val="006251E5"/>
    <w:rsid w:val="006253CD"/>
    <w:rsid w:val="00625563"/>
    <w:rsid w:val="00625695"/>
    <w:rsid w:val="00625F83"/>
    <w:rsid w:val="006262FF"/>
    <w:rsid w:val="00626C3C"/>
    <w:rsid w:val="0062722D"/>
    <w:rsid w:val="00627D0D"/>
    <w:rsid w:val="006301E1"/>
    <w:rsid w:val="00630D3D"/>
    <w:rsid w:val="006315AD"/>
    <w:rsid w:val="00631E22"/>
    <w:rsid w:val="006326A4"/>
    <w:rsid w:val="006336F8"/>
    <w:rsid w:val="00633E27"/>
    <w:rsid w:val="00633F09"/>
    <w:rsid w:val="006340B8"/>
    <w:rsid w:val="006342B6"/>
    <w:rsid w:val="006342E5"/>
    <w:rsid w:val="00634377"/>
    <w:rsid w:val="0063437E"/>
    <w:rsid w:val="00634B5C"/>
    <w:rsid w:val="00634C4D"/>
    <w:rsid w:val="00634F4D"/>
    <w:rsid w:val="00635159"/>
    <w:rsid w:val="006352BA"/>
    <w:rsid w:val="0063534A"/>
    <w:rsid w:val="00635AF9"/>
    <w:rsid w:val="00635E40"/>
    <w:rsid w:val="00636166"/>
    <w:rsid w:val="00636CC5"/>
    <w:rsid w:val="00637C2C"/>
    <w:rsid w:val="0064010E"/>
    <w:rsid w:val="00640FC1"/>
    <w:rsid w:val="00641ADB"/>
    <w:rsid w:val="00642377"/>
    <w:rsid w:val="00643056"/>
    <w:rsid w:val="006433A4"/>
    <w:rsid w:val="00643B27"/>
    <w:rsid w:val="0064429C"/>
    <w:rsid w:val="006445ED"/>
    <w:rsid w:val="006448EF"/>
    <w:rsid w:val="00645493"/>
    <w:rsid w:val="00645521"/>
    <w:rsid w:val="006457DD"/>
    <w:rsid w:val="006458F7"/>
    <w:rsid w:val="00645E17"/>
    <w:rsid w:val="006460D5"/>
    <w:rsid w:val="00646CC6"/>
    <w:rsid w:val="00647292"/>
    <w:rsid w:val="006479A6"/>
    <w:rsid w:val="006504BA"/>
    <w:rsid w:val="006515A2"/>
    <w:rsid w:val="006516AF"/>
    <w:rsid w:val="006519A5"/>
    <w:rsid w:val="00651F42"/>
    <w:rsid w:val="00652B1D"/>
    <w:rsid w:val="006539FC"/>
    <w:rsid w:val="00653E70"/>
    <w:rsid w:val="00654314"/>
    <w:rsid w:val="006546B8"/>
    <w:rsid w:val="00654786"/>
    <w:rsid w:val="006548A3"/>
    <w:rsid w:val="00655381"/>
    <w:rsid w:val="006559D9"/>
    <w:rsid w:val="00655B45"/>
    <w:rsid w:val="00655E5B"/>
    <w:rsid w:val="00655EAB"/>
    <w:rsid w:val="00656340"/>
    <w:rsid w:val="006566D0"/>
    <w:rsid w:val="00656E81"/>
    <w:rsid w:val="00657B7C"/>
    <w:rsid w:val="00657CC6"/>
    <w:rsid w:val="00657DE0"/>
    <w:rsid w:val="00660664"/>
    <w:rsid w:val="006609CE"/>
    <w:rsid w:val="00660AE5"/>
    <w:rsid w:val="00661480"/>
    <w:rsid w:val="006620C1"/>
    <w:rsid w:val="00662505"/>
    <w:rsid w:val="00662534"/>
    <w:rsid w:val="00662B34"/>
    <w:rsid w:val="0066321E"/>
    <w:rsid w:val="0066365B"/>
    <w:rsid w:val="006637AC"/>
    <w:rsid w:val="00663B82"/>
    <w:rsid w:val="00664105"/>
    <w:rsid w:val="006641B7"/>
    <w:rsid w:val="00664216"/>
    <w:rsid w:val="00664639"/>
    <w:rsid w:val="006652D8"/>
    <w:rsid w:val="006655F2"/>
    <w:rsid w:val="00665D3F"/>
    <w:rsid w:val="00666B37"/>
    <w:rsid w:val="00666B49"/>
    <w:rsid w:val="00666CB9"/>
    <w:rsid w:val="00666D30"/>
    <w:rsid w:val="006677C2"/>
    <w:rsid w:val="00667C0D"/>
    <w:rsid w:val="00667C34"/>
    <w:rsid w:val="00667D47"/>
    <w:rsid w:val="00670068"/>
    <w:rsid w:val="0067028B"/>
    <w:rsid w:val="006703D3"/>
    <w:rsid w:val="00670455"/>
    <w:rsid w:val="006709DB"/>
    <w:rsid w:val="006709F3"/>
    <w:rsid w:val="00670A75"/>
    <w:rsid w:val="00670C44"/>
    <w:rsid w:val="0067156C"/>
    <w:rsid w:val="00671610"/>
    <w:rsid w:val="0067182D"/>
    <w:rsid w:val="00671DC4"/>
    <w:rsid w:val="00671DD0"/>
    <w:rsid w:val="006721E5"/>
    <w:rsid w:val="00672859"/>
    <w:rsid w:val="006736EA"/>
    <w:rsid w:val="00673722"/>
    <w:rsid w:val="00673AB4"/>
    <w:rsid w:val="00674272"/>
    <w:rsid w:val="006743BE"/>
    <w:rsid w:val="00674783"/>
    <w:rsid w:val="0067489E"/>
    <w:rsid w:val="006748E4"/>
    <w:rsid w:val="006748F5"/>
    <w:rsid w:val="00674AFE"/>
    <w:rsid w:val="00675089"/>
    <w:rsid w:val="006751BC"/>
    <w:rsid w:val="006756EF"/>
    <w:rsid w:val="0067583A"/>
    <w:rsid w:val="00676002"/>
    <w:rsid w:val="0067627C"/>
    <w:rsid w:val="00676EC9"/>
    <w:rsid w:val="00676EF8"/>
    <w:rsid w:val="00677615"/>
    <w:rsid w:val="00680183"/>
    <w:rsid w:val="006806BB"/>
    <w:rsid w:val="00680DC5"/>
    <w:rsid w:val="0068139C"/>
    <w:rsid w:val="00681B8C"/>
    <w:rsid w:val="00682060"/>
    <w:rsid w:val="006820C8"/>
    <w:rsid w:val="00682460"/>
    <w:rsid w:val="006826C2"/>
    <w:rsid w:val="0068288C"/>
    <w:rsid w:val="00682DDF"/>
    <w:rsid w:val="006834A4"/>
    <w:rsid w:val="0068377E"/>
    <w:rsid w:val="006840B3"/>
    <w:rsid w:val="00684251"/>
    <w:rsid w:val="00684CD7"/>
    <w:rsid w:val="006851F2"/>
    <w:rsid w:val="00685575"/>
    <w:rsid w:val="00685E13"/>
    <w:rsid w:val="00685F20"/>
    <w:rsid w:val="00685FB7"/>
    <w:rsid w:val="00686292"/>
    <w:rsid w:val="00686476"/>
    <w:rsid w:val="00686493"/>
    <w:rsid w:val="00686733"/>
    <w:rsid w:val="0068686F"/>
    <w:rsid w:val="00686894"/>
    <w:rsid w:val="00686AC3"/>
    <w:rsid w:val="00687082"/>
    <w:rsid w:val="00687260"/>
    <w:rsid w:val="00687445"/>
    <w:rsid w:val="0068758C"/>
    <w:rsid w:val="00687A9C"/>
    <w:rsid w:val="006904EB"/>
    <w:rsid w:val="006905BD"/>
    <w:rsid w:val="00690BAB"/>
    <w:rsid w:val="00690C87"/>
    <w:rsid w:val="00690F47"/>
    <w:rsid w:val="00691582"/>
    <w:rsid w:val="00691E15"/>
    <w:rsid w:val="00691EE0"/>
    <w:rsid w:val="00693479"/>
    <w:rsid w:val="00693E1E"/>
    <w:rsid w:val="00693F34"/>
    <w:rsid w:val="0069485A"/>
    <w:rsid w:val="006948BD"/>
    <w:rsid w:val="0069491B"/>
    <w:rsid w:val="00694AAB"/>
    <w:rsid w:val="00694E7F"/>
    <w:rsid w:val="006950CE"/>
    <w:rsid w:val="006951DE"/>
    <w:rsid w:val="0069574B"/>
    <w:rsid w:val="006961CF"/>
    <w:rsid w:val="00697238"/>
    <w:rsid w:val="00697288"/>
    <w:rsid w:val="0069760B"/>
    <w:rsid w:val="006978F9"/>
    <w:rsid w:val="0069793B"/>
    <w:rsid w:val="00697CBC"/>
    <w:rsid w:val="006A09CD"/>
    <w:rsid w:val="006A0D74"/>
    <w:rsid w:val="006A10DD"/>
    <w:rsid w:val="006A14EE"/>
    <w:rsid w:val="006A1592"/>
    <w:rsid w:val="006A1B28"/>
    <w:rsid w:val="006A2026"/>
    <w:rsid w:val="006A2986"/>
    <w:rsid w:val="006A2AE5"/>
    <w:rsid w:val="006A2C1A"/>
    <w:rsid w:val="006A3AF8"/>
    <w:rsid w:val="006A3BF7"/>
    <w:rsid w:val="006A4705"/>
    <w:rsid w:val="006A4B7C"/>
    <w:rsid w:val="006A4C50"/>
    <w:rsid w:val="006A4D10"/>
    <w:rsid w:val="006A4D27"/>
    <w:rsid w:val="006A5F40"/>
    <w:rsid w:val="006A6663"/>
    <w:rsid w:val="006A6A71"/>
    <w:rsid w:val="006A6F86"/>
    <w:rsid w:val="006A7582"/>
    <w:rsid w:val="006A7BE4"/>
    <w:rsid w:val="006A7E66"/>
    <w:rsid w:val="006B0754"/>
    <w:rsid w:val="006B084D"/>
    <w:rsid w:val="006B08DD"/>
    <w:rsid w:val="006B0965"/>
    <w:rsid w:val="006B0BFF"/>
    <w:rsid w:val="006B0F2E"/>
    <w:rsid w:val="006B1197"/>
    <w:rsid w:val="006B1A4F"/>
    <w:rsid w:val="006B1FAF"/>
    <w:rsid w:val="006B225C"/>
    <w:rsid w:val="006B2BC4"/>
    <w:rsid w:val="006B3142"/>
    <w:rsid w:val="006B3177"/>
    <w:rsid w:val="006B365C"/>
    <w:rsid w:val="006B368C"/>
    <w:rsid w:val="006B3B3E"/>
    <w:rsid w:val="006B3BE3"/>
    <w:rsid w:val="006B3F4E"/>
    <w:rsid w:val="006B4CD1"/>
    <w:rsid w:val="006B5E2E"/>
    <w:rsid w:val="006B6058"/>
    <w:rsid w:val="006B70FF"/>
    <w:rsid w:val="006B76EA"/>
    <w:rsid w:val="006B7728"/>
    <w:rsid w:val="006B7892"/>
    <w:rsid w:val="006B7DE6"/>
    <w:rsid w:val="006B7F2F"/>
    <w:rsid w:val="006C0100"/>
    <w:rsid w:val="006C02B1"/>
    <w:rsid w:val="006C02D7"/>
    <w:rsid w:val="006C0ADB"/>
    <w:rsid w:val="006C12B2"/>
    <w:rsid w:val="006C1339"/>
    <w:rsid w:val="006C134D"/>
    <w:rsid w:val="006C15CA"/>
    <w:rsid w:val="006C1971"/>
    <w:rsid w:val="006C1AA3"/>
    <w:rsid w:val="006C28BA"/>
    <w:rsid w:val="006C2942"/>
    <w:rsid w:val="006C321D"/>
    <w:rsid w:val="006C356E"/>
    <w:rsid w:val="006C36AB"/>
    <w:rsid w:val="006C431D"/>
    <w:rsid w:val="006C4EA3"/>
    <w:rsid w:val="006C52CD"/>
    <w:rsid w:val="006C5E54"/>
    <w:rsid w:val="006C5F8A"/>
    <w:rsid w:val="006C64B6"/>
    <w:rsid w:val="006C7311"/>
    <w:rsid w:val="006C7CA4"/>
    <w:rsid w:val="006C7DDC"/>
    <w:rsid w:val="006D01CB"/>
    <w:rsid w:val="006D03D6"/>
    <w:rsid w:val="006D0529"/>
    <w:rsid w:val="006D0657"/>
    <w:rsid w:val="006D0C55"/>
    <w:rsid w:val="006D0D8E"/>
    <w:rsid w:val="006D22C5"/>
    <w:rsid w:val="006D2CB0"/>
    <w:rsid w:val="006D4CE8"/>
    <w:rsid w:val="006D51C4"/>
    <w:rsid w:val="006D5245"/>
    <w:rsid w:val="006D5AC0"/>
    <w:rsid w:val="006D5FFB"/>
    <w:rsid w:val="006D65DD"/>
    <w:rsid w:val="006D6A89"/>
    <w:rsid w:val="006D6BF8"/>
    <w:rsid w:val="006D6E87"/>
    <w:rsid w:val="006D7744"/>
    <w:rsid w:val="006E01C8"/>
    <w:rsid w:val="006E023F"/>
    <w:rsid w:val="006E065B"/>
    <w:rsid w:val="006E0D29"/>
    <w:rsid w:val="006E107C"/>
    <w:rsid w:val="006E10AC"/>
    <w:rsid w:val="006E1273"/>
    <w:rsid w:val="006E178C"/>
    <w:rsid w:val="006E180E"/>
    <w:rsid w:val="006E230A"/>
    <w:rsid w:val="006E2443"/>
    <w:rsid w:val="006E2936"/>
    <w:rsid w:val="006E2D81"/>
    <w:rsid w:val="006E2DD1"/>
    <w:rsid w:val="006E2DF5"/>
    <w:rsid w:val="006E35AD"/>
    <w:rsid w:val="006E4352"/>
    <w:rsid w:val="006E466A"/>
    <w:rsid w:val="006E4C6C"/>
    <w:rsid w:val="006E4D54"/>
    <w:rsid w:val="006E4D5A"/>
    <w:rsid w:val="006E4EC4"/>
    <w:rsid w:val="006E59A0"/>
    <w:rsid w:val="006E59C7"/>
    <w:rsid w:val="006E5AAF"/>
    <w:rsid w:val="006E5D99"/>
    <w:rsid w:val="006E5DAB"/>
    <w:rsid w:val="006E61A7"/>
    <w:rsid w:val="006E65C3"/>
    <w:rsid w:val="006E6A60"/>
    <w:rsid w:val="006E710C"/>
    <w:rsid w:val="006E740A"/>
    <w:rsid w:val="006E782A"/>
    <w:rsid w:val="006E7840"/>
    <w:rsid w:val="006E785D"/>
    <w:rsid w:val="006F01A5"/>
    <w:rsid w:val="006F038B"/>
    <w:rsid w:val="006F03E7"/>
    <w:rsid w:val="006F093A"/>
    <w:rsid w:val="006F0B1C"/>
    <w:rsid w:val="006F0B5C"/>
    <w:rsid w:val="006F0D29"/>
    <w:rsid w:val="006F0E20"/>
    <w:rsid w:val="006F0F7F"/>
    <w:rsid w:val="006F1D78"/>
    <w:rsid w:val="006F2BD0"/>
    <w:rsid w:val="006F2D60"/>
    <w:rsid w:val="006F2E4A"/>
    <w:rsid w:val="006F3149"/>
    <w:rsid w:val="006F352F"/>
    <w:rsid w:val="006F3B43"/>
    <w:rsid w:val="006F3C41"/>
    <w:rsid w:val="006F4157"/>
    <w:rsid w:val="006F4C6C"/>
    <w:rsid w:val="006F4CE0"/>
    <w:rsid w:val="006F4D08"/>
    <w:rsid w:val="006F5120"/>
    <w:rsid w:val="006F5165"/>
    <w:rsid w:val="006F51D1"/>
    <w:rsid w:val="006F5F66"/>
    <w:rsid w:val="006F61D0"/>
    <w:rsid w:val="006F62C7"/>
    <w:rsid w:val="006F6910"/>
    <w:rsid w:val="006F6D81"/>
    <w:rsid w:val="006F7055"/>
    <w:rsid w:val="006F7099"/>
    <w:rsid w:val="006F788D"/>
    <w:rsid w:val="006F79CE"/>
    <w:rsid w:val="00700185"/>
    <w:rsid w:val="00700190"/>
    <w:rsid w:val="00700745"/>
    <w:rsid w:val="0070075C"/>
    <w:rsid w:val="007009E9"/>
    <w:rsid w:val="00700BF3"/>
    <w:rsid w:val="00700E4A"/>
    <w:rsid w:val="007011D3"/>
    <w:rsid w:val="00701256"/>
    <w:rsid w:val="0070125B"/>
    <w:rsid w:val="007015E6"/>
    <w:rsid w:val="0070160C"/>
    <w:rsid w:val="007018D4"/>
    <w:rsid w:val="007019DC"/>
    <w:rsid w:val="00701D71"/>
    <w:rsid w:val="00702085"/>
    <w:rsid w:val="00702332"/>
    <w:rsid w:val="00702CF0"/>
    <w:rsid w:val="00702DBD"/>
    <w:rsid w:val="00703447"/>
    <w:rsid w:val="007034DE"/>
    <w:rsid w:val="00703F6A"/>
    <w:rsid w:val="0070564C"/>
    <w:rsid w:val="00705734"/>
    <w:rsid w:val="00705BC8"/>
    <w:rsid w:val="0070608C"/>
    <w:rsid w:val="0070616A"/>
    <w:rsid w:val="007061EB"/>
    <w:rsid w:val="007066DB"/>
    <w:rsid w:val="00706730"/>
    <w:rsid w:val="00707444"/>
    <w:rsid w:val="007079E3"/>
    <w:rsid w:val="007103F7"/>
    <w:rsid w:val="00710DA8"/>
    <w:rsid w:val="0071148B"/>
    <w:rsid w:val="00711CA6"/>
    <w:rsid w:val="00711D77"/>
    <w:rsid w:val="00711DFB"/>
    <w:rsid w:val="007125B2"/>
    <w:rsid w:val="00712887"/>
    <w:rsid w:val="00713244"/>
    <w:rsid w:val="007132C4"/>
    <w:rsid w:val="007133F1"/>
    <w:rsid w:val="00713F08"/>
    <w:rsid w:val="007143FA"/>
    <w:rsid w:val="00714BEA"/>
    <w:rsid w:val="00714CD2"/>
    <w:rsid w:val="00714FF1"/>
    <w:rsid w:val="00714FF4"/>
    <w:rsid w:val="007150B4"/>
    <w:rsid w:val="0071560F"/>
    <w:rsid w:val="007157D4"/>
    <w:rsid w:val="00715CAE"/>
    <w:rsid w:val="00715DC9"/>
    <w:rsid w:val="00715EC0"/>
    <w:rsid w:val="00715EEF"/>
    <w:rsid w:val="0071608A"/>
    <w:rsid w:val="007167FA"/>
    <w:rsid w:val="00716DCE"/>
    <w:rsid w:val="00717133"/>
    <w:rsid w:val="00717213"/>
    <w:rsid w:val="00717607"/>
    <w:rsid w:val="00717CB2"/>
    <w:rsid w:val="00717E5C"/>
    <w:rsid w:val="007202FF"/>
    <w:rsid w:val="00720365"/>
    <w:rsid w:val="00720707"/>
    <w:rsid w:val="00720997"/>
    <w:rsid w:val="00720B5C"/>
    <w:rsid w:val="00720CF7"/>
    <w:rsid w:val="0072171F"/>
    <w:rsid w:val="00721C2C"/>
    <w:rsid w:val="007226FF"/>
    <w:rsid w:val="007232E7"/>
    <w:rsid w:val="007233C2"/>
    <w:rsid w:val="00723461"/>
    <w:rsid w:val="00724683"/>
    <w:rsid w:val="00724DBE"/>
    <w:rsid w:val="007250C7"/>
    <w:rsid w:val="00725191"/>
    <w:rsid w:val="007251A3"/>
    <w:rsid w:val="007251FB"/>
    <w:rsid w:val="00725398"/>
    <w:rsid w:val="0072541B"/>
    <w:rsid w:val="0072585F"/>
    <w:rsid w:val="00725F1D"/>
    <w:rsid w:val="00726040"/>
    <w:rsid w:val="00726125"/>
    <w:rsid w:val="00726206"/>
    <w:rsid w:val="00726434"/>
    <w:rsid w:val="00726566"/>
    <w:rsid w:val="0072699A"/>
    <w:rsid w:val="00726C9E"/>
    <w:rsid w:val="0072724E"/>
    <w:rsid w:val="00727B98"/>
    <w:rsid w:val="00727D07"/>
    <w:rsid w:val="00730603"/>
    <w:rsid w:val="00730698"/>
    <w:rsid w:val="00730CC6"/>
    <w:rsid w:val="00730DC0"/>
    <w:rsid w:val="00730DC7"/>
    <w:rsid w:val="007311DD"/>
    <w:rsid w:val="00731307"/>
    <w:rsid w:val="0073154C"/>
    <w:rsid w:val="00732288"/>
    <w:rsid w:val="00732A69"/>
    <w:rsid w:val="00732F78"/>
    <w:rsid w:val="00733891"/>
    <w:rsid w:val="0073394C"/>
    <w:rsid w:val="00733A13"/>
    <w:rsid w:val="00733B1D"/>
    <w:rsid w:val="007340FA"/>
    <w:rsid w:val="007343DB"/>
    <w:rsid w:val="007348B4"/>
    <w:rsid w:val="00734FDD"/>
    <w:rsid w:val="00735779"/>
    <w:rsid w:val="00735C17"/>
    <w:rsid w:val="007363B4"/>
    <w:rsid w:val="00736B1F"/>
    <w:rsid w:val="00736B7B"/>
    <w:rsid w:val="00736C2B"/>
    <w:rsid w:val="00736DA9"/>
    <w:rsid w:val="00736FA0"/>
    <w:rsid w:val="00737255"/>
    <w:rsid w:val="00737463"/>
    <w:rsid w:val="007376D5"/>
    <w:rsid w:val="00737B6A"/>
    <w:rsid w:val="00737F28"/>
    <w:rsid w:val="0074029B"/>
    <w:rsid w:val="007404D9"/>
    <w:rsid w:val="00740C67"/>
    <w:rsid w:val="007414F1"/>
    <w:rsid w:val="007419F0"/>
    <w:rsid w:val="0074205E"/>
    <w:rsid w:val="007421A9"/>
    <w:rsid w:val="007427BF"/>
    <w:rsid w:val="007429C0"/>
    <w:rsid w:val="00743587"/>
    <w:rsid w:val="00743966"/>
    <w:rsid w:val="00743C17"/>
    <w:rsid w:val="00743EB5"/>
    <w:rsid w:val="00744538"/>
    <w:rsid w:val="00744F2D"/>
    <w:rsid w:val="00745934"/>
    <w:rsid w:val="00745C12"/>
    <w:rsid w:val="00745C41"/>
    <w:rsid w:val="00745CDA"/>
    <w:rsid w:val="00746352"/>
    <w:rsid w:val="00746F07"/>
    <w:rsid w:val="00747131"/>
    <w:rsid w:val="007471E7"/>
    <w:rsid w:val="007471E9"/>
    <w:rsid w:val="007477D1"/>
    <w:rsid w:val="00747888"/>
    <w:rsid w:val="00747B31"/>
    <w:rsid w:val="00750AD6"/>
    <w:rsid w:val="00750EF8"/>
    <w:rsid w:val="00751C50"/>
    <w:rsid w:val="00751E59"/>
    <w:rsid w:val="00752A74"/>
    <w:rsid w:val="00752D41"/>
    <w:rsid w:val="00753CAA"/>
    <w:rsid w:val="0075464B"/>
    <w:rsid w:val="00754F80"/>
    <w:rsid w:val="00755138"/>
    <w:rsid w:val="0075569F"/>
    <w:rsid w:val="00755BAC"/>
    <w:rsid w:val="00755BEA"/>
    <w:rsid w:val="007563EF"/>
    <w:rsid w:val="00756A3A"/>
    <w:rsid w:val="00760004"/>
    <w:rsid w:val="00760083"/>
    <w:rsid w:val="00760840"/>
    <w:rsid w:val="00760AF1"/>
    <w:rsid w:val="00760DEA"/>
    <w:rsid w:val="00760F37"/>
    <w:rsid w:val="0076117A"/>
    <w:rsid w:val="00761445"/>
    <w:rsid w:val="0076217F"/>
    <w:rsid w:val="00762C16"/>
    <w:rsid w:val="00762D8F"/>
    <w:rsid w:val="00762DFE"/>
    <w:rsid w:val="007635D1"/>
    <w:rsid w:val="007644B5"/>
    <w:rsid w:val="007645B5"/>
    <w:rsid w:val="0076482E"/>
    <w:rsid w:val="00764FC2"/>
    <w:rsid w:val="007654AC"/>
    <w:rsid w:val="00765FD9"/>
    <w:rsid w:val="007660B6"/>
    <w:rsid w:val="0076625A"/>
    <w:rsid w:val="00766511"/>
    <w:rsid w:val="0076663D"/>
    <w:rsid w:val="0076729E"/>
    <w:rsid w:val="00767326"/>
    <w:rsid w:val="007679E6"/>
    <w:rsid w:val="00767A83"/>
    <w:rsid w:val="00767C1F"/>
    <w:rsid w:val="00767C88"/>
    <w:rsid w:val="007703DC"/>
    <w:rsid w:val="00770BF9"/>
    <w:rsid w:val="00770DAF"/>
    <w:rsid w:val="00770E3A"/>
    <w:rsid w:val="007710E1"/>
    <w:rsid w:val="0077198E"/>
    <w:rsid w:val="00771B52"/>
    <w:rsid w:val="00771E3E"/>
    <w:rsid w:val="00772506"/>
    <w:rsid w:val="007725BB"/>
    <w:rsid w:val="00772C67"/>
    <w:rsid w:val="007738DB"/>
    <w:rsid w:val="00773BDA"/>
    <w:rsid w:val="00773F14"/>
    <w:rsid w:val="00774A56"/>
    <w:rsid w:val="00774A6D"/>
    <w:rsid w:val="007754FD"/>
    <w:rsid w:val="007762CE"/>
    <w:rsid w:val="0077732D"/>
    <w:rsid w:val="0077777B"/>
    <w:rsid w:val="00777CE9"/>
    <w:rsid w:val="0078011B"/>
    <w:rsid w:val="0078035C"/>
    <w:rsid w:val="00780662"/>
    <w:rsid w:val="00780C26"/>
    <w:rsid w:val="00780F2C"/>
    <w:rsid w:val="007816C3"/>
    <w:rsid w:val="007827BA"/>
    <w:rsid w:val="00782BBB"/>
    <w:rsid w:val="00782F0B"/>
    <w:rsid w:val="00783064"/>
    <w:rsid w:val="00783546"/>
    <w:rsid w:val="0078389C"/>
    <w:rsid w:val="0078435E"/>
    <w:rsid w:val="00784828"/>
    <w:rsid w:val="00784B66"/>
    <w:rsid w:val="00784BD3"/>
    <w:rsid w:val="00785176"/>
    <w:rsid w:val="00785ABA"/>
    <w:rsid w:val="0078621F"/>
    <w:rsid w:val="00786448"/>
    <w:rsid w:val="00787C99"/>
    <w:rsid w:val="00787CEC"/>
    <w:rsid w:val="00790146"/>
    <w:rsid w:val="007902BC"/>
    <w:rsid w:val="007903E8"/>
    <w:rsid w:val="00791332"/>
    <w:rsid w:val="00791A3A"/>
    <w:rsid w:val="00791A8C"/>
    <w:rsid w:val="00791B03"/>
    <w:rsid w:val="00791BC1"/>
    <w:rsid w:val="00791C1C"/>
    <w:rsid w:val="00791C3A"/>
    <w:rsid w:val="007923DF"/>
    <w:rsid w:val="0079281E"/>
    <w:rsid w:val="00793646"/>
    <w:rsid w:val="00793E1F"/>
    <w:rsid w:val="00793E57"/>
    <w:rsid w:val="00793F0C"/>
    <w:rsid w:val="00793F89"/>
    <w:rsid w:val="007945B4"/>
    <w:rsid w:val="0079460A"/>
    <w:rsid w:val="00794E79"/>
    <w:rsid w:val="00795351"/>
    <w:rsid w:val="00795378"/>
    <w:rsid w:val="007955C2"/>
    <w:rsid w:val="00795C16"/>
    <w:rsid w:val="007964FF"/>
    <w:rsid w:val="0079675C"/>
    <w:rsid w:val="00796B21"/>
    <w:rsid w:val="00796DB2"/>
    <w:rsid w:val="00797094"/>
    <w:rsid w:val="007970EA"/>
    <w:rsid w:val="00797261"/>
    <w:rsid w:val="0079748C"/>
    <w:rsid w:val="00797C41"/>
    <w:rsid w:val="007A00AD"/>
    <w:rsid w:val="007A0468"/>
    <w:rsid w:val="007A04AB"/>
    <w:rsid w:val="007A04B4"/>
    <w:rsid w:val="007A0B83"/>
    <w:rsid w:val="007A0C19"/>
    <w:rsid w:val="007A0D44"/>
    <w:rsid w:val="007A1402"/>
    <w:rsid w:val="007A157E"/>
    <w:rsid w:val="007A19BF"/>
    <w:rsid w:val="007A2A44"/>
    <w:rsid w:val="007A2E22"/>
    <w:rsid w:val="007A2E40"/>
    <w:rsid w:val="007A2ED7"/>
    <w:rsid w:val="007A2F4E"/>
    <w:rsid w:val="007A38FA"/>
    <w:rsid w:val="007A3BF5"/>
    <w:rsid w:val="007A3D06"/>
    <w:rsid w:val="007A3E43"/>
    <w:rsid w:val="007A4F54"/>
    <w:rsid w:val="007A5186"/>
    <w:rsid w:val="007A5749"/>
    <w:rsid w:val="007A59F3"/>
    <w:rsid w:val="007A5C67"/>
    <w:rsid w:val="007A5CC9"/>
    <w:rsid w:val="007A5F4B"/>
    <w:rsid w:val="007A7297"/>
    <w:rsid w:val="007A77EC"/>
    <w:rsid w:val="007A7BC5"/>
    <w:rsid w:val="007B0319"/>
    <w:rsid w:val="007B15B9"/>
    <w:rsid w:val="007B1A8A"/>
    <w:rsid w:val="007B25AF"/>
    <w:rsid w:val="007B25C1"/>
    <w:rsid w:val="007B2AAC"/>
    <w:rsid w:val="007B39C8"/>
    <w:rsid w:val="007B3A62"/>
    <w:rsid w:val="007B3B60"/>
    <w:rsid w:val="007B43F5"/>
    <w:rsid w:val="007B4770"/>
    <w:rsid w:val="007B4BBE"/>
    <w:rsid w:val="007B4D62"/>
    <w:rsid w:val="007B4EC3"/>
    <w:rsid w:val="007B5444"/>
    <w:rsid w:val="007B5541"/>
    <w:rsid w:val="007B690E"/>
    <w:rsid w:val="007B78DE"/>
    <w:rsid w:val="007B79FF"/>
    <w:rsid w:val="007B7AFD"/>
    <w:rsid w:val="007B7B33"/>
    <w:rsid w:val="007B7D09"/>
    <w:rsid w:val="007B7E64"/>
    <w:rsid w:val="007B7F68"/>
    <w:rsid w:val="007C0342"/>
    <w:rsid w:val="007C050E"/>
    <w:rsid w:val="007C0A78"/>
    <w:rsid w:val="007C0BBF"/>
    <w:rsid w:val="007C103A"/>
    <w:rsid w:val="007C199A"/>
    <w:rsid w:val="007C1B18"/>
    <w:rsid w:val="007C1C7D"/>
    <w:rsid w:val="007C1F3F"/>
    <w:rsid w:val="007C1FA0"/>
    <w:rsid w:val="007C200A"/>
    <w:rsid w:val="007C2F7B"/>
    <w:rsid w:val="007C3067"/>
    <w:rsid w:val="007C355C"/>
    <w:rsid w:val="007C3747"/>
    <w:rsid w:val="007C390B"/>
    <w:rsid w:val="007C438A"/>
    <w:rsid w:val="007C4B1D"/>
    <w:rsid w:val="007C5F8A"/>
    <w:rsid w:val="007C60B8"/>
    <w:rsid w:val="007C60EC"/>
    <w:rsid w:val="007C6E63"/>
    <w:rsid w:val="007C737B"/>
    <w:rsid w:val="007D0675"/>
    <w:rsid w:val="007D0711"/>
    <w:rsid w:val="007D18E3"/>
    <w:rsid w:val="007D1977"/>
    <w:rsid w:val="007D1F22"/>
    <w:rsid w:val="007D205A"/>
    <w:rsid w:val="007D215A"/>
    <w:rsid w:val="007D301E"/>
    <w:rsid w:val="007D3357"/>
    <w:rsid w:val="007D38E4"/>
    <w:rsid w:val="007D3D6F"/>
    <w:rsid w:val="007D4532"/>
    <w:rsid w:val="007D5138"/>
    <w:rsid w:val="007D563D"/>
    <w:rsid w:val="007D5701"/>
    <w:rsid w:val="007D5D92"/>
    <w:rsid w:val="007D5E04"/>
    <w:rsid w:val="007D6549"/>
    <w:rsid w:val="007D6854"/>
    <w:rsid w:val="007D7344"/>
    <w:rsid w:val="007D798E"/>
    <w:rsid w:val="007E0475"/>
    <w:rsid w:val="007E0FB4"/>
    <w:rsid w:val="007E1558"/>
    <w:rsid w:val="007E1B7B"/>
    <w:rsid w:val="007E2799"/>
    <w:rsid w:val="007E2D7A"/>
    <w:rsid w:val="007E3471"/>
    <w:rsid w:val="007E39BF"/>
    <w:rsid w:val="007E39D4"/>
    <w:rsid w:val="007E3C42"/>
    <w:rsid w:val="007E3EAA"/>
    <w:rsid w:val="007E3F2A"/>
    <w:rsid w:val="007E44CA"/>
    <w:rsid w:val="007E4553"/>
    <w:rsid w:val="007E4DD7"/>
    <w:rsid w:val="007E4EA6"/>
    <w:rsid w:val="007E537B"/>
    <w:rsid w:val="007E56ED"/>
    <w:rsid w:val="007E573F"/>
    <w:rsid w:val="007E5890"/>
    <w:rsid w:val="007E64D5"/>
    <w:rsid w:val="007E662E"/>
    <w:rsid w:val="007E68EE"/>
    <w:rsid w:val="007E7060"/>
    <w:rsid w:val="007E7329"/>
    <w:rsid w:val="007E7489"/>
    <w:rsid w:val="007E7591"/>
    <w:rsid w:val="007F00F3"/>
    <w:rsid w:val="007F0100"/>
    <w:rsid w:val="007F06D2"/>
    <w:rsid w:val="007F08C3"/>
    <w:rsid w:val="007F105B"/>
    <w:rsid w:val="007F1119"/>
    <w:rsid w:val="007F14EA"/>
    <w:rsid w:val="007F19CC"/>
    <w:rsid w:val="007F2099"/>
    <w:rsid w:val="007F2485"/>
    <w:rsid w:val="007F2A84"/>
    <w:rsid w:val="007F2FA8"/>
    <w:rsid w:val="007F2FB3"/>
    <w:rsid w:val="007F35B4"/>
    <w:rsid w:val="007F3685"/>
    <w:rsid w:val="007F3E39"/>
    <w:rsid w:val="007F48CE"/>
    <w:rsid w:val="007F4F61"/>
    <w:rsid w:val="007F5129"/>
    <w:rsid w:val="007F5AF2"/>
    <w:rsid w:val="007F5EEC"/>
    <w:rsid w:val="007F60E7"/>
    <w:rsid w:val="007F680C"/>
    <w:rsid w:val="007F6C39"/>
    <w:rsid w:val="007F6E0B"/>
    <w:rsid w:val="007F74D4"/>
    <w:rsid w:val="007F7539"/>
    <w:rsid w:val="00800CAF"/>
    <w:rsid w:val="00800D83"/>
    <w:rsid w:val="00800F86"/>
    <w:rsid w:val="008013FA"/>
    <w:rsid w:val="0080175D"/>
    <w:rsid w:val="00802371"/>
    <w:rsid w:val="00802BB8"/>
    <w:rsid w:val="008030FD"/>
    <w:rsid w:val="008035E0"/>
    <w:rsid w:val="00803919"/>
    <w:rsid w:val="00804550"/>
    <w:rsid w:val="008046EE"/>
    <w:rsid w:val="00805027"/>
    <w:rsid w:val="00805A0A"/>
    <w:rsid w:val="00805DBE"/>
    <w:rsid w:val="00805EF1"/>
    <w:rsid w:val="00805F45"/>
    <w:rsid w:val="00806C41"/>
    <w:rsid w:val="00807691"/>
    <w:rsid w:val="00810E0D"/>
    <w:rsid w:val="0081104E"/>
    <w:rsid w:val="00811112"/>
    <w:rsid w:val="008113DC"/>
    <w:rsid w:val="00811CAA"/>
    <w:rsid w:val="00811FDC"/>
    <w:rsid w:val="0081200D"/>
    <w:rsid w:val="0081291F"/>
    <w:rsid w:val="00812976"/>
    <w:rsid w:val="00813556"/>
    <w:rsid w:val="00813579"/>
    <w:rsid w:val="008136A5"/>
    <w:rsid w:val="00814192"/>
    <w:rsid w:val="00814285"/>
    <w:rsid w:val="008143E7"/>
    <w:rsid w:val="00814935"/>
    <w:rsid w:val="008153EE"/>
    <w:rsid w:val="00816558"/>
    <w:rsid w:val="00816941"/>
    <w:rsid w:val="00816D45"/>
    <w:rsid w:val="008170C6"/>
    <w:rsid w:val="008174D6"/>
    <w:rsid w:val="008176F3"/>
    <w:rsid w:val="00817841"/>
    <w:rsid w:val="00817966"/>
    <w:rsid w:val="00817BA8"/>
    <w:rsid w:val="00817CCA"/>
    <w:rsid w:val="00820480"/>
    <w:rsid w:val="00820C8D"/>
    <w:rsid w:val="00820FC3"/>
    <w:rsid w:val="0082129C"/>
    <w:rsid w:val="00821534"/>
    <w:rsid w:val="008217F9"/>
    <w:rsid w:val="00821884"/>
    <w:rsid w:val="00821AFF"/>
    <w:rsid w:val="00822228"/>
    <w:rsid w:val="008226CD"/>
    <w:rsid w:val="00822741"/>
    <w:rsid w:val="00822BE8"/>
    <w:rsid w:val="00822C2C"/>
    <w:rsid w:val="008239E9"/>
    <w:rsid w:val="00823D7D"/>
    <w:rsid w:val="00824075"/>
    <w:rsid w:val="008243C6"/>
    <w:rsid w:val="0082486A"/>
    <w:rsid w:val="00824959"/>
    <w:rsid w:val="00824ADC"/>
    <w:rsid w:val="00824EB1"/>
    <w:rsid w:val="00825AA5"/>
    <w:rsid w:val="00825B8D"/>
    <w:rsid w:val="00825C8B"/>
    <w:rsid w:val="00825D55"/>
    <w:rsid w:val="0082697E"/>
    <w:rsid w:val="00826BBD"/>
    <w:rsid w:val="00826E83"/>
    <w:rsid w:val="008273A3"/>
    <w:rsid w:val="008273E4"/>
    <w:rsid w:val="00827A3F"/>
    <w:rsid w:val="00827FF0"/>
    <w:rsid w:val="00830075"/>
    <w:rsid w:val="008302F8"/>
    <w:rsid w:val="008303BA"/>
    <w:rsid w:val="0083093A"/>
    <w:rsid w:val="00830B47"/>
    <w:rsid w:val="00830F2D"/>
    <w:rsid w:val="008314B4"/>
    <w:rsid w:val="00831AFC"/>
    <w:rsid w:val="00831B2E"/>
    <w:rsid w:val="00832975"/>
    <w:rsid w:val="00832CAE"/>
    <w:rsid w:val="00833A2B"/>
    <w:rsid w:val="00833B19"/>
    <w:rsid w:val="008349C1"/>
    <w:rsid w:val="00835439"/>
    <w:rsid w:val="00837E21"/>
    <w:rsid w:val="00837F43"/>
    <w:rsid w:val="00837FE1"/>
    <w:rsid w:val="008400EC"/>
    <w:rsid w:val="00840676"/>
    <w:rsid w:val="0084079E"/>
    <w:rsid w:val="00840F1D"/>
    <w:rsid w:val="00841184"/>
    <w:rsid w:val="008411DA"/>
    <w:rsid w:val="0084231F"/>
    <w:rsid w:val="00842A38"/>
    <w:rsid w:val="00842BB3"/>
    <w:rsid w:val="00842E19"/>
    <w:rsid w:val="00843796"/>
    <w:rsid w:val="00843ED8"/>
    <w:rsid w:val="00844068"/>
    <w:rsid w:val="0084417E"/>
    <w:rsid w:val="0084436B"/>
    <w:rsid w:val="008446AF"/>
    <w:rsid w:val="00844F27"/>
    <w:rsid w:val="00846798"/>
    <w:rsid w:val="008468B3"/>
    <w:rsid w:val="00846C85"/>
    <w:rsid w:val="008472E3"/>
    <w:rsid w:val="008474CD"/>
    <w:rsid w:val="008475DB"/>
    <w:rsid w:val="00847930"/>
    <w:rsid w:val="00847A15"/>
    <w:rsid w:val="008505C0"/>
    <w:rsid w:val="00850815"/>
    <w:rsid w:val="008508A0"/>
    <w:rsid w:val="0085099E"/>
    <w:rsid w:val="00850AA1"/>
    <w:rsid w:val="00850E78"/>
    <w:rsid w:val="00850F40"/>
    <w:rsid w:val="00851006"/>
    <w:rsid w:val="008510E8"/>
    <w:rsid w:val="00851755"/>
    <w:rsid w:val="008518E3"/>
    <w:rsid w:val="00851A94"/>
    <w:rsid w:val="00851C0A"/>
    <w:rsid w:val="00851C33"/>
    <w:rsid w:val="0085223A"/>
    <w:rsid w:val="00852C69"/>
    <w:rsid w:val="0085332E"/>
    <w:rsid w:val="00853554"/>
    <w:rsid w:val="00853792"/>
    <w:rsid w:val="00853A89"/>
    <w:rsid w:val="00853A92"/>
    <w:rsid w:val="00854335"/>
    <w:rsid w:val="008547D1"/>
    <w:rsid w:val="00854BB5"/>
    <w:rsid w:val="0085559F"/>
    <w:rsid w:val="00855C0A"/>
    <w:rsid w:val="008563F9"/>
    <w:rsid w:val="0085656B"/>
    <w:rsid w:val="0085680B"/>
    <w:rsid w:val="0086002B"/>
    <w:rsid w:val="008601EE"/>
    <w:rsid w:val="00860728"/>
    <w:rsid w:val="008608FC"/>
    <w:rsid w:val="00860B56"/>
    <w:rsid w:val="00860FF6"/>
    <w:rsid w:val="00861545"/>
    <w:rsid w:val="00861C23"/>
    <w:rsid w:val="00861EAB"/>
    <w:rsid w:val="00862056"/>
    <w:rsid w:val="00862199"/>
    <w:rsid w:val="008625DF"/>
    <w:rsid w:val="008628E4"/>
    <w:rsid w:val="00862AD7"/>
    <w:rsid w:val="00862F57"/>
    <w:rsid w:val="008631D8"/>
    <w:rsid w:val="008631E8"/>
    <w:rsid w:val="00863701"/>
    <w:rsid w:val="0086381D"/>
    <w:rsid w:val="00863839"/>
    <w:rsid w:val="00864065"/>
    <w:rsid w:val="00864184"/>
    <w:rsid w:val="00864C2C"/>
    <w:rsid w:val="008661DC"/>
    <w:rsid w:val="00866209"/>
    <w:rsid w:val="008667C7"/>
    <w:rsid w:val="00866BDE"/>
    <w:rsid w:val="00866F6C"/>
    <w:rsid w:val="00870065"/>
    <w:rsid w:val="00870736"/>
    <w:rsid w:val="00870A02"/>
    <w:rsid w:val="00870C00"/>
    <w:rsid w:val="008710C9"/>
    <w:rsid w:val="008715C3"/>
    <w:rsid w:val="008719AC"/>
    <w:rsid w:val="00871A02"/>
    <w:rsid w:val="00871B44"/>
    <w:rsid w:val="00871C9C"/>
    <w:rsid w:val="0087247A"/>
    <w:rsid w:val="008725A9"/>
    <w:rsid w:val="00872602"/>
    <w:rsid w:val="0087267E"/>
    <w:rsid w:val="00872E32"/>
    <w:rsid w:val="008730F0"/>
    <w:rsid w:val="008732A1"/>
    <w:rsid w:val="00873396"/>
    <w:rsid w:val="008734C2"/>
    <w:rsid w:val="00873B43"/>
    <w:rsid w:val="00873E88"/>
    <w:rsid w:val="00873EE9"/>
    <w:rsid w:val="0087400B"/>
    <w:rsid w:val="00874026"/>
    <w:rsid w:val="00874594"/>
    <w:rsid w:val="00874D0A"/>
    <w:rsid w:val="00874D63"/>
    <w:rsid w:val="00874E77"/>
    <w:rsid w:val="008753D5"/>
    <w:rsid w:val="0087570A"/>
    <w:rsid w:val="00875DDF"/>
    <w:rsid w:val="00876522"/>
    <w:rsid w:val="0087678C"/>
    <w:rsid w:val="00876A0A"/>
    <w:rsid w:val="00876A7C"/>
    <w:rsid w:val="00876AF4"/>
    <w:rsid w:val="0087731E"/>
    <w:rsid w:val="0087790E"/>
    <w:rsid w:val="00877AC0"/>
    <w:rsid w:val="00877B7C"/>
    <w:rsid w:val="00877D39"/>
    <w:rsid w:val="00877DEA"/>
    <w:rsid w:val="00877E0B"/>
    <w:rsid w:val="008804D2"/>
    <w:rsid w:val="00880746"/>
    <w:rsid w:val="00881045"/>
    <w:rsid w:val="008810E8"/>
    <w:rsid w:val="0088112B"/>
    <w:rsid w:val="00881163"/>
    <w:rsid w:val="00881344"/>
    <w:rsid w:val="00881681"/>
    <w:rsid w:val="00881B68"/>
    <w:rsid w:val="00881D4C"/>
    <w:rsid w:val="008823B9"/>
    <w:rsid w:val="0088324E"/>
    <w:rsid w:val="0088399D"/>
    <w:rsid w:val="00883F16"/>
    <w:rsid w:val="00884048"/>
    <w:rsid w:val="008847EF"/>
    <w:rsid w:val="00884963"/>
    <w:rsid w:val="00884C55"/>
    <w:rsid w:val="00884DB2"/>
    <w:rsid w:val="00885694"/>
    <w:rsid w:val="00885E32"/>
    <w:rsid w:val="00885F81"/>
    <w:rsid w:val="008860EF"/>
    <w:rsid w:val="0088647F"/>
    <w:rsid w:val="008867D7"/>
    <w:rsid w:val="008868CD"/>
    <w:rsid w:val="008869D2"/>
    <w:rsid w:val="00887000"/>
    <w:rsid w:val="008871DC"/>
    <w:rsid w:val="00887C60"/>
    <w:rsid w:val="008902E1"/>
    <w:rsid w:val="0089055C"/>
    <w:rsid w:val="00890BB9"/>
    <w:rsid w:val="00890BF5"/>
    <w:rsid w:val="0089111D"/>
    <w:rsid w:val="008915C0"/>
    <w:rsid w:val="00891FE0"/>
    <w:rsid w:val="0089246D"/>
    <w:rsid w:val="008924BE"/>
    <w:rsid w:val="00892688"/>
    <w:rsid w:val="008932EF"/>
    <w:rsid w:val="0089341F"/>
    <w:rsid w:val="00893440"/>
    <w:rsid w:val="0089345F"/>
    <w:rsid w:val="0089545F"/>
    <w:rsid w:val="008959AD"/>
    <w:rsid w:val="00895A68"/>
    <w:rsid w:val="008975E6"/>
    <w:rsid w:val="008977C9"/>
    <w:rsid w:val="00897D8F"/>
    <w:rsid w:val="008A093C"/>
    <w:rsid w:val="008A0B45"/>
    <w:rsid w:val="008A132A"/>
    <w:rsid w:val="008A178E"/>
    <w:rsid w:val="008A284B"/>
    <w:rsid w:val="008A2D77"/>
    <w:rsid w:val="008A2E0D"/>
    <w:rsid w:val="008A32CE"/>
    <w:rsid w:val="008A3900"/>
    <w:rsid w:val="008A3CD7"/>
    <w:rsid w:val="008A3D4A"/>
    <w:rsid w:val="008A4070"/>
    <w:rsid w:val="008A4074"/>
    <w:rsid w:val="008A4634"/>
    <w:rsid w:val="008A4FCD"/>
    <w:rsid w:val="008A5213"/>
    <w:rsid w:val="008A53EA"/>
    <w:rsid w:val="008A566D"/>
    <w:rsid w:val="008A56C4"/>
    <w:rsid w:val="008A5C5F"/>
    <w:rsid w:val="008A5C78"/>
    <w:rsid w:val="008A5EA6"/>
    <w:rsid w:val="008A6CF4"/>
    <w:rsid w:val="008A74B8"/>
    <w:rsid w:val="008A789F"/>
    <w:rsid w:val="008A7A9C"/>
    <w:rsid w:val="008A7D90"/>
    <w:rsid w:val="008A7DA8"/>
    <w:rsid w:val="008B00BE"/>
    <w:rsid w:val="008B043C"/>
    <w:rsid w:val="008B08FC"/>
    <w:rsid w:val="008B0A07"/>
    <w:rsid w:val="008B143C"/>
    <w:rsid w:val="008B1A0C"/>
    <w:rsid w:val="008B2DD5"/>
    <w:rsid w:val="008B332F"/>
    <w:rsid w:val="008B3799"/>
    <w:rsid w:val="008B3A61"/>
    <w:rsid w:val="008B3BD1"/>
    <w:rsid w:val="008B3D39"/>
    <w:rsid w:val="008B45D0"/>
    <w:rsid w:val="008B4A0C"/>
    <w:rsid w:val="008B4A0E"/>
    <w:rsid w:val="008B4F81"/>
    <w:rsid w:val="008B585E"/>
    <w:rsid w:val="008B58FE"/>
    <w:rsid w:val="008B5FEF"/>
    <w:rsid w:val="008B6A3C"/>
    <w:rsid w:val="008B6DF0"/>
    <w:rsid w:val="008B6E49"/>
    <w:rsid w:val="008B6EFE"/>
    <w:rsid w:val="008B75AE"/>
    <w:rsid w:val="008B7EDC"/>
    <w:rsid w:val="008C020F"/>
    <w:rsid w:val="008C078E"/>
    <w:rsid w:val="008C0AB5"/>
    <w:rsid w:val="008C1BA6"/>
    <w:rsid w:val="008C2439"/>
    <w:rsid w:val="008C2789"/>
    <w:rsid w:val="008C28E9"/>
    <w:rsid w:val="008C2905"/>
    <w:rsid w:val="008C2E57"/>
    <w:rsid w:val="008C30DA"/>
    <w:rsid w:val="008C344B"/>
    <w:rsid w:val="008C3551"/>
    <w:rsid w:val="008C361E"/>
    <w:rsid w:val="008C3B46"/>
    <w:rsid w:val="008C3FDF"/>
    <w:rsid w:val="008C410C"/>
    <w:rsid w:val="008C4BFD"/>
    <w:rsid w:val="008C55FE"/>
    <w:rsid w:val="008C5A28"/>
    <w:rsid w:val="008C5C14"/>
    <w:rsid w:val="008C5DFF"/>
    <w:rsid w:val="008C5EAF"/>
    <w:rsid w:val="008C61C6"/>
    <w:rsid w:val="008C683C"/>
    <w:rsid w:val="008C693E"/>
    <w:rsid w:val="008C6D9D"/>
    <w:rsid w:val="008C720D"/>
    <w:rsid w:val="008C77BE"/>
    <w:rsid w:val="008C7C9E"/>
    <w:rsid w:val="008C7E1E"/>
    <w:rsid w:val="008C7E23"/>
    <w:rsid w:val="008D08F2"/>
    <w:rsid w:val="008D0962"/>
    <w:rsid w:val="008D14D9"/>
    <w:rsid w:val="008D1D37"/>
    <w:rsid w:val="008D220F"/>
    <w:rsid w:val="008D2691"/>
    <w:rsid w:val="008D26A8"/>
    <w:rsid w:val="008D28A8"/>
    <w:rsid w:val="008D3727"/>
    <w:rsid w:val="008D3BF4"/>
    <w:rsid w:val="008D40DD"/>
    <w:rsid w:val="008D410B"/>
    <w:rsid w:val="008D425B"/>
    <w:rsid w:val="008D4343"/>
    <w:rsid w:val="008D4B73"/>
    <w:rsid w:val="008D4BAA"/>
    <w:rsid w:val="008D5788"/>
    <w:rsid w:val="008D5A22"/>
    <w:rsid w:val="008D5DDE"/>
    <w:rsid w:val="008D6609"/>
    <w:rsid w:val="008D684F"/>
    <w:rsid w:val="008D6881"/>
    <w:rsid w:val="008D6C31"/>
    <w:rsid w:val="008D77E7"/>
    <w:rsid w:val="008D7951"/>
    <w:rsid w:val="008D7AE5"/>
    <w:rsid w:val="008D7B15"/>
    <w:rsid w:val="008D7B70"/>
    <w:rsid w:val="008D7B95"/>
    <w:rsid w:val="008E02A0"/>
    <w:rsid w:val="008E02C3"/>
    <w:rsid w:val="008E031F"/>
    <w:rsid w:val="008E1113"/>
    <w:rsid w:val="008E18BE"/>
    <w:rsid w:val="008E1A6D"/>
    <w:rsid w:val="008E1B79"/>
    <w:rsid w:val="008E2573"/>
    <w:rsid w:val="008E27C8"/>
    <w:rsid w:val="008E3967"/>
    <w:rsid w:val="008E3C2B"/>
    <w:rsid w:val="008E3E43"/>
    <w:rsid w:val="008E4611"/>
    <w:rsid w:val="008E4739"/>
    <w:rsid w:val="008E486A"/>
    <w:rsid w:val="008E497C"/>
    <w:rsid w:val="008E4C09"/>
    <w:rsid w:val="008E4EFA"/>
    <w:rsid w:val="008E52F6"/>
    <w:rsid w:val="008E5410"/>
    <w:rsid w:val="008E5554"/>
    <w:rsid w:val="008E5854"/>
    <w:rsid w:val="008E6BF2"/>
    <w:rsid w:val="008E6E3F"/>
    <w:rsid w:val="008E70E5"/>
    <w:rsid w:val="008E737A"/>
    <w:rsid w:val="008E73F4"/>
    <w:rsid w:val="008E7603"/>
    <w:rsid w:val="008E7D48"/>
    <w:rsid w:val="008F0979"/>
    <w:rsid w:val="008F0CC5"/>
    <w:rsid w:val="008F1698"/>
    <w:rsid w:val="008F19F7"/>
    <w:rsid w:val="008F27C5"/>
    <w:rsid w:val="008F32B7"/>
    <w:rsid w:val="008F32F9"/>
    <w:rsid w:val="008F38A6"/>
    <w:rsid w:val="008F3A72"/>
    <w:rsid w:val="008F3CC1"/>
    <w:rsid w:val="008F4130"/>
    <w:rsid w:val="008F4FD0"/>
    <w:rsid w:val="008F507A"/>
    <w:rsid w:val="008F50C1"/>
    <w:rsid w:val="008F53E0"/>
    <w:rsid w:val="008F58AD"/>
    <w:rsid w:val="008F5DF8"/>
    <w:rsid w:val="008F5ED6"/>
    <w:rsid w:val="008F646B"/>
    <w:rsid w:val="008F658F"/>
    <w:rsid w:val="008F6A91"/>
    <w:rsid w:val="008F6D31"/>
    <w:rsid w:val="008F7839"/>
    <w:rsid w:val="009001B3"/>
    <w:rsid w:val="00900781"/>
    <w:rsid w:val="00900AE0"/>
    <w:rsid w:val="00900C71"/>
    <w:rsid w:val="00901063"/>
    <w:rsid w:val="00901313"/>
    <w:rsid w:val="00901B07"/>
    <w:rsid w:val="00901BD2"/>
    <w:rsid w:val="009024D1"/>
    <w:rsid w:val="009024E6"/>
    <w:rsid w:val="009027E4"/>
    <w:rsid w:val="00902D01"/>
    <w:rsid w:val="00902E82"/>
    <w:rsid w:val="00903420"/>
    <w:rsid w:val="00903510"/>
    <w:rsid w:val="009043DA"/>
    <w:rsid w:val="00904454"/>
    <w:rsid w:val="0090480E"/>
    <w:rsid w:val="00904862"/>
    <w:rsid w:val="009048DE"/>
    <w:rsid w:val="00904AB5"/>
    <w:rsid w:val="00904FA2"/>
    <w:rsid w:val="009050DC"/>
    <w:rsid w:val="00905CA9"/>
    <w:rsid w:val="00905E9C"/>
    <w:rsid w:val="00907E19"/>
    <w:rsid w:val="00907F7C"/>
    <w:rsid w:val="009100BD"/>
    <w:rsid w:val="009104DB"/>
    <w:rsid w:val="00910552"/>
    <w:rsid w:val="009119A0"/>
    <w:rsid w:val="00911B4E"/>
    <w:rsid w:val="0091212B"/>
    <w:rsid w:val="009121D7"/>
    <w:rsid w:val="00912575"/>
    <w:rsid w:val="009125B5"/>
    <w:rsid w:val="00912B48"/>
    <w:rsid w:val="009136E2"/>
    <w:rsid w:val="00914D22"/>
    <w:rsid w:val="00914DA8"/>
    <w:rsid w:val="009151A6"/>
    <w:rsid w:val="009153C3"/>
    <w:rsid w:val="009159CD"/>
    <w:rsid w:val="00916267"/>
    <w:rsid w:val="00916901"/>
    <w:rsid w:val="009170D1"/>
    <w:rsid w:val="0091767F"/>
    <w:rsid w:val="00917E3A"/>
    <w:rsid w:val="00917E57"/>
    <w:rsid w:val="00920E6E"/>
    <w:rsid w:val="00921216"/>
    <w:rsid w:val="009213C9"/>
    <w:rsid w:val="009219B9"/>
    <w:rsid w:val="00921AD5"/>
    <w:rsid w:val="00921B9E"/>
    <w:rsid w:val="00922197"/>
    <w:rsid w:val="00922690"/>
    <w:rsid w:val="009228C4"/>
    <w:rsid w:val="00923012"/>
    <w:rsid w:val="009230BA"/>
    <w:rsid w:val="009233EB"/>
    <w:rsid w:val="00923463"/>
    <w:rsid w:val="00923BCA"/>
    <w:rsid w:val="00923EA2"/>
    <w:rsid w:val="009243E6"/>
    <w:rsid w:val="00924440"/>
    <w:rsid w:val="009245BB"/>
    <w:rsid w:val="00924C81"/>
    <w:rsid w:val="00924D2F"/>
    <w:rsid w:val="00924D4A"/>
    <w:rsid w:val="00925439"/>
    <w:rsid w:val="009258B4"/>
    <w:rsid w:val="00925C44"/>
    <w:rsid w:val="00925CA8"/>
    <w:rsid w:val="00926B8E"/>
    <w:rsid w:val="009277A9"/>
    <w:rsid w:val="00930208"/>
    <w:rsid w:val="00930AFB"/>
    <w:rsid w:val="00930E02"/>
    <w:rsid w:val="00930FAE"/>
    <w:rsid w:val="00931040"/>
    <w:rsid w:val="009314BF"/>
    <w:rsid w:val="00931502"/>
    <w:rsid w:val="00931667"/>
    <w:rsid w:val="00931932"/>
    <w:rsid w:val="009322C7"/>
    <w:rsid w:val="0093230E"/>
    <w:rsid w:val="00932613"/>
    <w:rsid w:val="00932A98"/>
    <w:rsid w:val="00932DAE"/>
    <w:rsid w:val="0093301D"/>
    <w:rsid w:val="009330CF"/>
    <w:rsid w:val="00933576"/>
    <w:rsid w:val="009335B8"/>
    <w:rsid w:val="00934262"/>
    <w:rsid w:val="00934614"/>
    <w:rsid w:val="00934854"/>
    <w:rsid w:val="00934E0F"/>
    <w:rsid w:val="009354FA"/>
    <w:rsid w:val="00935896"/>
    <w:rsid w:val="00935C9C"/>
    <w:rsid w:val="00935CFF"/>
    <w:rsid w:val="00935EE9"/>
    <w:rsid w:val="0093600F"/>
    <w:rsid w:val="0093634F"/>
    <w:rsid w:val="0093658B"/>
    <w:rsid w:val="00937046"/>
    <w:rsid w:val="009373F2"/>
    <w:rsid w:val="009374A7"/>
    <w:rsid w:val="00937864"/>
    <w:rsid w:val="00937B77"/>
    <w:rsid w:val="00940F22"/>
    <w:rsid w:val="00940FC3"/>
    <w:rsid w:val="0094152F"/>
    <w:rsid w:val="00941B67"/>
    <w:rsid w:val="00942C25"/>
    <w:rsid w:val="009430D8"/>
    <w:rsid w:val="0094343F"/>
    <w:rsid w:val="00943823"/>
    <w:rsid w:val="00943D70"/>
    <w:rsid w:val="00943DE5"/>
    <w:rsid w:val="00943EC7"/>
    <w:rsid w:val="00943F9B"/>
    <w:rsid w:val="00944434"/>
    <w:rsid w:val="00944EEB"/>
    <w:rsid w:val="00945AFA"/>
    <w:rsid w:val="00945D4C"/>
    <w:rsid w:val="009503E8"/>
    <w:rsid w:val="009504B8"/>
    <w:rsid w:val="0095075B"/>
    <w:rsid w:val="009507BA"/>
    <w:rsid w:val="0095088B"/>
    <w:rsid w:val="009508AA"/>
    <w:rsid w:val="00950ED8"/>
    <w:rsid w:val="0095113E"/>
    <w:rsid w:val="009517C3"/>
    <w:rsid w:val="00951FF8"/>
    <w:rsid w:val="0095201A"/>
    <w:rsid w:val="009522E6"/>
    <w:rsid w:val="0095251B"/>
    <w:rsid w:val="00952845"/>
    <w:rsid w:val="00952A3E"/>
    <w:rsid w:val="00952C51"/>
    <w:rsid w:val="00953600"/>
    <w:rsid w:val="00953B84"/>
    <w:rsid w:val="00953D88"/>
    <w:rsid w:val="00953E05"/>
    <w:rsid w:val="00953F3C"/>
    <w:rsid w:val="00953FD7"/>
    <w:rsid w:val="009543B7"/>
    <w:rsid w:val="00954C4C"/>
    <w:rsid w:val="00954D35"/>
    <w:rsid w:val="00954E78"/>
    <w:rsid w:val="00955111"/>
    <w:rsid w:val="00955AB6"/>
    <w:rsid w:val="00956122"/>
    <w:rsid w:val="009567D2"/>
    <w:rsid w:val="00956EA4"/>
    <w:rsid w:val="009571AB"/>
    <w:rsid w:val="00957258"/>
    <w:rsid w:val="009572E2"/>
    <w:rsid w:val="00957623"/>
    <w:rsid w:val="00957B38"/>
    <w:rsid w:val="00960430"/>
    <w:rsid w:val="00960597"/>
    <w:rsid w:val="009605CC"/>
    <w:rsid w:val="00960624"/>
    <w:rsid w:val="00960802"/>
    <w:rsid w:val="00960F4F"/>
    <w:rsid w:val="0096137E"/>
    <w:rsid w:val="009624BA"/>
    <w:rsid w:val="00962578"/>
    <w:rsid w:val="00962755"/>
    <w:rsid w:val="009632E5"/>
    <w:rsid w:val="00963841"/>
    <w:rsid w:val="0096451E"/>
    <w:rsid w:val="009648F0"/>
    <w:rsid w:val="009651A0"/>
    <w:rsid w:val="009657FE"/>
    <w:rsid w:val="00965B2C"/>
    <w:rsid w:val="009660EE"/>
    <w:rsid w:val="00966A31"/>
    <w:rsid w:val="00966E9C"/>
    <w:rsid w:val="00967141"/>
    <w:rsid w:val="00967600"/>
    <w:rsid w:val="00970312"/>
    <w:rsid w:val="00970691"/>
    <w:rsid w:val="0097069B"/>
    <w:rsid w:val="00970CB0"/>
    <w:rsid w:val="00971393"/>
    <w:rsid w:val="009719B2"/>
    <w:rsid w:val="00972074"/>
    <w:rsid w:val="009728C4"/>
    <w:rsid w:val="00972FF4"/>
    <w:rsid w:val="009735BA"/>
    <w:rsid w:val="009736CB"/>
    <w:rsid w:val="009737FF"/>
    <w:rsid w:val="00973C57"/>
    <w:rsid w:val="00973EED"/>
    <w:rsid w:val="0097451D"/>
    <w:rsid w:val="00974C2C"/>
    <w:rsid w:val="00975175"/>
    <w:rsid w:val="0097577F"/>
    <w:rsid w:val="00975A25"/>
    <w:rsid w:val="00975E86"/>
    <w:rsid w:val="0097672F"/>
    <w:rsid w:val="00976C47"/>
    <w:rsid w:val="00976E0B"/>
    <w:rsid w:val="00977327"/>
    <w:rsid w:val="00977B15"/>
    <w:rsid w:val="00980C76"/>
    <w:rsid w:val="00980E44"/>
    <w:rsid w:val="00980FF8"/>
    <w:rsid w:val="00981135"/>
    <w:rsid w:val="00981375"/>
    <w:rsid w:val="009815C4"/>
    <w:rsid w:val="00981758"/>
    <w:rsid w:val="00981D03"/>
    <w:rsid w:val="00982275"/>
    <w:rsid w:val="009824BB"/>
    <w:rsid w:val="00982801"/>
    <w:rsid w:val="00982DA2"/>
    <w:rsid w:val="00982DFA"/>
    <w:rsid w:val="00983427"/>
    <w:rsid w:val="0098422A"/>
    <w:rsid w:val="00984E18"/>
    <w:rsid w:val="009850A4"/>
    <w:rsid w:val="009853EB"/>
    <w:rsid w:val="009859AF"/>
    <w:rsid w:val="00985C8D"/>
    <w:rsid w:val="00985F64"/>
    <w:rsid w:val="00985F8D"/>
    <w:rsid w:val="009862D5"/>
    <w:rsid w:val="0098723C"/>
    <w:rsid w:val="009872BC"/>
    <w:rsid w:val="00987B62"/>
    <w:rsid w:val="0099001F"/>
    <w:rsid w:val="00990027"/>
    <w:rsid w:val="00990994"/>
    <w:rsid w:val="009909C1"/>
    <w:rsid w:val="00990DD9"/>
    <w:rsid w:val="009910CD"/>
    <w:rsid w:val="0099116A"/>
    <w:rsid w:val="00992714"/>
    <w:rsid w:val="009935B3"/>
    <w:rsid w:val="0099374A"/>
    <w:rsid w:val="009938D9"/>
    <w:rsid w:val="0099405A"/>
    <w:rsid w:val="009949C5"/>
    <w:rsid w:val="00994AE0"/>
    <w:rsid w:val="00995560"/>
    <w:rsid w:val="00995DD8"/>
    <w:rsid w:val="00995FAF"/>
    <w:rsid w:val="00996574"/>
    <w:rsid w:val="00996A4B"/>
    <w:rsid w:val="00996DB5"/>
    <w:rsid w:val="00996E17"/>
    <w:rsid w:val="00997237"/>
    <w:rsid w:val="00997450"/>
    <w:rsid w:val="00997492"/>
    <w:rsid w:val="009977C4"/>
    <w:rsid w:val="009A016C"/>
    <w:rsid w:val="009A0ACE"/>
    <w:rsid w:val="009A0B74"/>
    <w:rsid w:val="009A0B9F"/>
    <w:rsid w:val="009A0C93"/>
    <w:rsid w:val="009A0EC8"/>
    <w:rsid w:val="009A1149"/>
    <w:rsid w:val="009A148F"/>
    <w:rsid w:val="009A1490"/>
    <w:rsid w:val="009A1786"/>
    <w:rsid w:val="009A1B75"/>
    <w:rsid w:val="009A21F1"/>
    <w:rsid w:val="009A2344"/>
    <w:rsid w:val="009A2555"/>
    <w:rsid w:val="009A256B"/>
    <w:rsid w:val="009A2E19"/>
    <w:rsid w:val="009A2FD2"/>
    <w:rsid w:val="009A3010"/>
    <w:rsid w:val="009A34CA"/>
    <w:rsid w:val="009A4840"/>
    <w:rsid w:val="009A490E"/>
    <w:rsid w:val="009A49A5"/>
    <w:rsid w:val="009A4A40"/>
    <w:rsid w:val="009A5154"/>
    <w:rsid w:val="009A51C5"/>
    <w:rsid w:val="009A57DC"/>
    <w:rsid w:val="009A5A28"/>
    <w:rsid w:val="009A601E"/>
    <w:rsid w:val="009A6330"/>
    <w:rsid w:val="009A6C80"/>
    <w:rsid w:val="009A7326"/>
    <w:rsid w:val="009A7365"/>
    <w:rsid w:val="009A74EB"/>
    <w:rsid w:val="009A7643"/>
    <w:rsid w:val="009A7BFA"/>
    <w:rsid w:val="009A7C4A"/>
    <w:rsid w:val="009B0272"/>
    <w:rsid w:val="009B0536"/>
    <w:rsid w:val="009B0F39"/>
    <w:rsid w:val="009B0FBC"/>
    <w:rsid w:val="009B123D"/>
    <w:rsid w:val="009B1283"/>
    <w:rsid w:val="009B14E1"/>
    <w:rsid w:val="009B17CF"/>
    <w:rsid w:val="009B1D26"/>
    <w:rsid w:val="009B25A5"/>
    <w:rsid w:val="009B32B0"/>
    <w:rsid w:val="009B38A2"/>
    <w:rsid w:val="009B3AE9"/>
    <w:rsid w:val="009B3D0D"/>
    <w:rsid w:val="009B40E0"/>
    <w:rsid w:val="009B452A"/>
    <w:rsid w:val="009B4537"/>
    <w:rsid w:val="009B4E83"/>
    <w:rsid w:val="009B5A2E"/>
    <w:rsid w:val="009B6548"/>
    <w:rsid w:val="009B671A"/>
    <w:rsid w:val="009B687F"/>
    <w:rsid w:val="009B6B57"/>
    <w:rsid w:val="009B6EEB"/>
    <w:rsid w:val="009B7530"/>
    <w:rsid w:val="009B76E6"/>
    <w:rsid w:val="009B783F"/>
    <w:rsid w:val="009B7D76"/>
    <w:rsid w:val="009B7FB1"/>
    <w:rsid w:val="009C02C5"/>
    <w:rsid w:val="009C06AC"/>
    <w:rsid w:val="009C08BE"/>
    <w:rsid w:val="009C0990"/>
    <w:rsid w:val="009C0B0F"/>
    <w:rsid w:val="009C109C"/>
    <w:rsid w:val="009C10D1"/>
    <w:rsid w:val="009C1561"/>
    <w:rsid w:val="009C1ED4"/>
    <w:rsid w:val="009C1F16"/>
    <w:rsid w:val="009C2AAE"/>
    <w:rsid w:val="009C3458"/>
    <w:rsid w:val="009C3A4A"/>
    <w:rsid w:val="009C3D5A"/>
    <w:rsid w:val="009C4711"/>
    <w:rsid w:val="009C4918"/>
    <w:rsid w:val="009C493B"/>
    <w:rsid w:val="009C4EF7"/>
    <w:rsid w:val="009C5326"/>
    <w:rsid w:val="009C5411"/>
    <w:rsid w:val="009C5790"/>
    <w:rsid w:val="009C5BAB"/>
    <w:rsid w:val="009C5FA1"/>
    <w:rsid w:val="009C5FAE"/>
    <w:rsid w:val="009C6446"/>
    <w:rsid w:val="009C65BF"/>
    <w:rsid w:val="009C6DF3"/>
    <w:rsid w:val="009C718E"/>
    <w:rsid w:val="009C7701"/>
    <w:rsid w:val="009C7AF4"/>
    <w:rsid w:val="009C7C2B"/>
    <w:rsid w:val="009C7E48"/>
    <w:rsid w:val="009C7FE8"/>
    <w:rsid w:val="009D0C6E"/>
    <w:rsid w:val="009D0E4B"/>
    <w:rsid w:val="009D10FA"/>
    <w:rsid w:val="009D1432"/>
    <w:rsid w:val="009D15DC"/>
    <w:rsid w:val="009D16AE"/>
    <w:rsid w:val="009D1903"/>
    <w:rsid w:val="009D1CB8"/>
    <w:rsid w:val="009D2682"/>
    <w:rsid w:val="009D2AC4"/>
    <w:rsid w:val="009D2DD8"/>
    <w:rsid w:val="009D2E62"/>
    <w:rsid w:val="009D2E7A"/>
    <w:rsid w:val="009D3043"/>
    <w:rsid w:val="009D30F4"/>
    <w:rsid w:val="009D3119"/>
    <w:rsid w:val="009D3238"/>
    <w:rsid w:val="009D352E"/>
    <w:rsid w:val="009D3BC6"/>
    <w:rsid w:val="009D3E24"/>
    <w:rsid w:val="009D3F4B"/>
    <w:rsid w:val="009D45FF"/>
    <w:rsid w:val="009D4A94"/>
    <w:rsid w:val="009D4D9B"/>
    <w:rsid w:val="009D58CA"/>
    <w:rsid w:val="009D5F81"/>
    <w:rsid w:val="009D630C"/>
    <w:rsid w:val="009D645C"/>
    <w:rsid w:val="009D66D3"/>
    <w:rsid w:val="009D6838"/>
    <w:rsid w:val="009D6C31"/>
    <w:rsid w:val="009D6DAE"/>
    <w:rsid w:val="009D7E8E"/>
    <w:rsid w:val="009D7EE8"/>
    <w:rsid w:val="009E073D"/>
    <w:rsid w:val="009E0AEA"/>
    <w:rsid w:val="009E0D21"/>
    <w:rsid w:val="009E0E70"/>
    <w:rsid w:val="009E0ED8"/>
    <w:rsid w:val="009E123C"/>
    <w:rsid w:val="009E201A"/>
    <w:rsid w:val="009E22AA"/>
    <w:rsid w:val="009E28CD"/>
    <w:rsid w:val="009E2BEE"/>
    <w:rsid w:val="009E2FFE"/>
    <w:rsid w:val="009E30F4"/>
    <w:rsid w:val="009E392C"/>
    <w:rsid w:val="009E3A00"/>
    <w:rsid w:val="009E3B26"/>
    <w:rsid w:val="009E3BE6"/>
    <w:rsid w:val="009E4401"/>
    <w:rsid w:val="009E45BA"/>
    <w:rsid w:val="009E485F"/>
    <w:rsid w:val="009E4BA4"/>
    <w:rsid w:val="009E5074"/>
    <w:rsid w:val="009E5A55"/>
    <w:rsid w:val="009E5B59"/>
    <w:rsid w:val="009E5C41"/>
    <w:rsid w:val="009E6E4A"/>
    <w:rsid w:val="009E7071"/>
    <w:rsid w:val="009E72CD"/>
    <w:rsid w:val="009E7842"/>
    <w:rsid w:val="009E79D5"/>
    <w:rsid w:val="009E7AA9"/>
    <w:rsid w:val="009E7AAE"/>
    <w:rsid w:val="009E7AD7"/>
    <w:rsid w:val="009E7C0B"/>
    <w:rsid w:val="009E7F33"/>
    <w:rsid w:val="009F0053"/>
    <w:rsid w:val="009F0393"/>
    <w:rsid w:val="009F0403"/>
    <w:rsid w:val="009F0782"/>
    <w:rsid w:val="009F1112"/>
    <w:rsid w:val="009F1214"/>
    <w:rsid w:val="009F144D"/>
    <w:rsid w:val="009F1467"/>
    <w:rsid w:val="009F1901"/>
    <w:rsid w:val="009F264B"/>
    <w:rsid w:val="009F29E9"/>
    <w:rsid w:val="009F2E4B"/>
    <w:rsid w:val="009F392A"/>
    <w:rsid w:val="009F422E"/>
    <w:rsid w:val="009F4AA4"/>
    <w:rsid w:val="009F4C86"/>
    <w:rsid w:val="009F502A"/>
    <w:rsid w:val="009F57D8"/>
    <w:rsid w:val="009F580B"/>
    <w:rsid w:val="009F5A7F"/>
    <w:rsid w:val="009F5EA9"/>
    <w:rsid w:val="009F65B4"/>
    <w:rsid w:val="009F6892"/>
    <w:rsid w:val="009F6994"/>
    <w:rsid w:val="009F6D94"/>
    <w:rsid w:val="009F7006"/>
    <w:rsid w:val="009F7153"/>
    <w:rsid w:val="009F7794"/>
    <w:rsid w:val="00A0018F"/>
    <w:rsid w:val="00A00D64"/>
    <w:rsid w:val="00A01CBA"/>
    <w:rsid w:val="00A02099"/>
    <w:rsid w:val="00A02142"/>
    <w:rsid w:val="00A025E7"/>
    <w:rsid w:val="00A02F50"/>
    <w:rsid w:val="00A039FC"/>
    <w:rsid w:val="00A046C0"/>
    <w:rsid w:val="00A04751"/>
    <w:rsid w:val="00A047E2"/>
    <w:rsid w:val="00A04F84"/>
    <w:rsid w:val="00A052A7"/>
    <w:rsid w:val="00A05897"/>
    <w:rsid w:val="00A06453"/>
    <w:rsid w:val="00A06770"/>
    <w:rsid w:val="00A06C74"/>
    <w:rsid w:val="00A073E5"/>
    <w:rsid w:val="00A07647"/>
    <w:rsid w:val="00A07ADC"/>
    <w:rsid w:val="00A07B8D"/>
    <w:rsid w:val="00A10282"/>
    <w:rsid w:val="00A1030D"/>
    <w:rsid w:val="00A10DE6"/>
    <w:rsid w:val="00A11127"/>
    <w:rsid w:val="00A1152A"/>
    <w:rsid w:val="00A11A04"/>
    <w:rsid w:val="00A11B4E"/>
    <w:rsid w:val="00A11BB3"/>
    <w:rsid w:val="00A11F63"/>
    <w:rsid w:val="00A12738"/>
    <w:rsid w:val="00A1275D"/>
    <w:rsid w:val="00A127AF"/>
    <w:rsid w:val="00A127EC"/>
    <w:rsid w:val="00A12DFF"/>
    <w:rsid w:val="00A13190"/>
    <w:rsid w:val="00A1325B"/>
    <w:rsid w:val="00A1342A"/>
    <w:rsid w:val="00A135BB"/>
    <w:rsid w:val="00A136D0"/>
    <w:rsid w:val="00A13789"/>
    <w:rsid w:val="00A1391B"/>
    <w:rsid w:val="00A13DB9"/>
    <w:rsid w:val="00A142B1"/>
    <w:rsid w:val="00A144AA"/>
    <w:rsid w:val="00A14840"/>
    <w:rsid w:val="00A14AFB"/>
    <w:rsid w:val="00A14C5B"/>
    <w:rsid w:val="00A14E41"/>
    <w:rsid w:val="00A1538C"/>
    <w:rsid w:val="00A15884"/>
    <w:rsid w:val="00A161A5"/>
    <w:rsid w:val="00A16239"/>
    <w:rsid w:val="00A16940"/>
    <w:rsid w:val="00A169E9"/>
    <w:rsid w:val="00A17123"/>
    <w:rsid w:val="00A1757C"/>
    <w:rsid w:val="00A176CD"/>
    <w:rsid w:val="00A17864"/>
    <w:rsid w:val="00A17AEF"/>
    <w:rsid w:val="00A17BD5"/>
    <w:rsid w:val="00A17CA0"/>
    <w:rsid w:val="00A17E3D"/>
    <w:rsid w:val="00A202AE"/>
    <w:rsid w:val="00A21744"/>
    <w:rsid w:val="00A218E7"/>
    <w:rsid w:val="00A23088"/>
    <w:rsid w:val="00A2323B"/>
    <w:rsid w:val="00A23801"/>
    <w:rsid w:val="00A23938"/>
    <w:rsid w:val="00A23CC9"/>
    <w:rsid w:val="00A23D6A"/>
    <w:rsid w:val="00A2430B"/>
    <w:rsid w:val="00A258BD"/>
    <w:rsid w:val="00A26302"/>
    <w:rsid w:val="00A26D3D"/>
    <w:rsid w:val="00A27C9E"/>
    <w:rsid w:val="00A30003"/>
    <w:rsid w:val="00A306B1"/>
    <w:rsid w:val="00A3090D"/>
    <w:rsid w:val="00A30A5E"/>
    <w:rsid w:val="00A3100F"/>
    <w:rsid w:val="00A31890"/>
    <w:rsid w:val="00A31934"/>
    <w:rsid w:val="00A31CA4"/>
    <w:rsid w:val="00A32268"/>
    <w:rsid w:val="00A32843"/>
    <w:rsid w:val="00A32D6B"/>
    <w:rsid w:val="00A3318C"/>
    <w:rsid w:val="00A334D1"/>
    <w:rsid w:val="00A33636"/>
    <w:rsid w:val="00A336E7"/>
    <w:rsid w:val="00A3373D"/>
    <w:rsid w:val="00A342D8"/>
    <w:rsid w:val="00A35390"/>
    <w:rsid w:val="00A358F7"/>
    <w:rsid w:val="00A36892"/>
    <w:rsid w:val="00A36AC8"/>
    <w:rsid w:val="00A37B05"/>
    <w:rsid w:val="00A37F1A"/>
    <w:rsid w:val="00A406CD"/>
    <w:rsid w:val="00A41861"/>
    <w:rsid w:val="00A41B9F"/>
    <w:rsid w:val="00A423B8"/>
    <w:rsid w:val="00A42EAB"/>
    <w:rsid w:val="00A4317C"/>
    <w:rsid w:val="00A43462"/>
    <w:rsid w:val="00A439F4"/>
    <w:rsid w:val="00A43A0E"/>
    <w:rsid w:val="00A43D40"/>
    <w:rsid w:val="00A43E4C"/>
    <w:rsid w:val="00A44ECE"/>
    <w:rsid w:val="00A45AE2"/>
    <w:rsid w:val="00A45D60"/>
    <w:rsid w:val="00A4662D"/>
    <w:rsid w:val="00A46DD8"/>
    <w:rsid w:val="00A47057"/>
    <w:rsid w:val="00A47623"/>
    <w:rsid w:val="00A4773D"/>
    <w:rsid w:val="00A47902"/>
    <w:rsid w:val="00A47978"/>
    <w:rsid w:val="00A504EF"/>
    <w:rsid w:val="00A50691"/>
    <w:rsid w:val="00A506A8"/>
    <w:rsid w:val="00A511D3"/>
    <w:rsid w:val="00A51361"/>
    <w:rsid w:val="00A51662"/>
    <w:rsid w:val="00A519D9"/>
    <w:rsid w:val="00A51B89"/>
    <w:rsid w:val="00A521B4"/>
    <w:rsid w:val="00A521FA"/>
    <w:rsid w:val="00A5256D"/>
    <w:rsid w:val="00A5267A"/>
    <w:rsid w:val="00A531F5"/>
    <w:rsid w:val="00A53A5B"/>
    <w:rsid w:val="00A53C8B"/>
    <w:rsid w:val="00A54404"/>
    <w:rsid w:val="00A54C78"/>
    <w:rsid w:val="00A55326"/>
    <w:rsid w:val="00A5541A"/>
    <w:rsid w:val="00A55511"/>
    <w:rsid w:val="00A55ABD"/>
    <w:rsid w:val="00A55B3E"/>
    <w:rsid w:val="00A55B76"/>
    <w:rsid w:val="00A55DB2"/>
    <w:rsid w:val="00A567DC"/>
    <w:rsid w:val="00A575BF"/>
    <w:rsid w:val="00A576B2"/>
    <w:rsid w:val="00A579C1"/>
    <w:rsid w:val="00A57F28"/>
    <w:rsid w:val="00A57F5A"/>
    <w:rsid w:val="00A60A4A"/>
    <w:rsid w:val="00A60B60"/>
    <w:rsid w:val="00A60BDF"/>
    <w:rsid w:val="00A6139F"/>
    <w:rsid w:val="00A6190B"/>
    <w:rsid w:val="00A61934"/>
    <w:rsid w:val="00A61CA2"/>
    <w:rsid w:val="00A61CB8"/>
    <w:rsid w:val="00A61EC9"/>
    <w:rsid w:val="00A621A1"/>
    <w:rsid w:val="00A622FA"/>
    <w:rsid w:val="00A62508"/>
    <w:rsid w:val="00A62C08"/>
    <w:rsid w:val="00A62CD7"/>
    <w:rsid w:val="00A62E29"/>
    <w:rsid w:val="00A634F9"/>
    <w:rsid w:val="00A636AA"/>
    <w:rsid w:val="00A6377A"/>
    <w:rsid w:val="00A64074"/>
    <w:rsid w:val="00A64526"/>
    <w:rsid w:val="00A64635"/>
    <w:rsid w:val="00A64994"/>
    <w:rsid w:val="00A64DDD"/>
    <w:rsid w:val="00A64EDF"/>
    <w:rsid w:val="00A64FD2"/>
    <w:rsid w:val="00A65A8E"/>
    <w:rsid w:val="00A65E5F"/>
    <w:rsid w:val="00A67741"/>
    <w:rsid w:val="00A67DA9"/>
    <w:rsid w:val="00A67E64"/>
    <w:rsid w:val="00A67F96"/>
    <w:rsid w:val="00A70FCE"/>
    <w:rsid w:val="00A71084"/>
    <w:rsid w:val="00A718CB"/>
    <w:rsid w:val="00A71A10"/>
    <w:rsid w:val="00A71F3C"/>
    <w:rsid w:val="00A72452"/>
    <w:rsid w:val="00A72641"/>
    <w:rsid w:val="00A728EB"/>
    <w:rsid w:val="00A72A7F"/>
    <w:rsid w:val="00A72BA8"/>
    <w:rsid w:val="00A72BDC"/>
    <w:rsid w:val="00A72F77"/>
    <w:rsid w:val="00A732CC"/>
    <w:rsid w:val="00A73307"/>
    <w:rsid w:val="00A733E8"/>
    <w:rsid w:val="00A736A9"/>
    <w:rsid w:val="00A73BEC"/>
    <w:rsid w:val="00A73DA6"/>
    <w:rsid w:val="00A73F36"/>
    <w:rsid w:val="00A740AD"/>
    <w:rsid w:val="00A747AF"/>
    <w:rsid w:val="00A74A8F"/>
    <w:rsid w:val="00A75373"/>
    <w:rsid w:val="00A75898"/>
    <w:rsid w:val="00A759F1"/>
    <w:rsid w:val="00A75FDA"/>
    <w:rsid w:val="00A76002"/>
    <w:rsid w:val="00A7604F"/>
    <w:rsid w:val="00A76055"/>
    <w:rsid w:val="00A76CCC"/>
    <w:rsid w:val="00A77859"/>
    <w:rsid w:val="00A779BC"/>
    <w:rsid w:val="00A8048D"/>
    <w:rsid w:val="00A81986"/>
    <w:rsid w:val="00A81E97"/>
    <w:rsid w:val="00A82776"/>
    <w:rsid w:val="00A82E10"/>
    <w:rsid w:val="00A82E8C"/>
    <w:rsid w:val="00A82FC5"/>
    <w:rsid w:val="00A8402F"/>
    <w:rsid w:val="00A850CA"/>
    <w:rsid w:val="00A85824"/>
    <w:rsid w:val="00A85EAC"/>
    <w:rsid w:val="00A85FFF"/>
    <w:rsid w:val="00A8668D"/>
    <w:rsid w:val="00A86778"/>
    <w:rsid w:val="00A86A93"/>
    <w:rsid w:val="00A86E9B"/>
    <w:rsid w:val="00A872C2"/>
    <w:rsid w:val="00A876EA"/>
    <w:rsid w:val="00A878C5"/>
    <w:rsid w:val="00A87E24"/>
    <w:rsid w:val="00A9038C"/>
    <w:rsid w:val="00A90905"/>
    <w:rsid w:val="00A9112F"/>
    <w:rsid w:val="00A91689"/>
    <w:rsid w:val="00A9195E"/>
    <w:rsid w:val="00A91A70"/>
    <w:rsid w:val="00A91EE5"/>
    <w:rsid w:val="00A92279"/>
    <w:rsid w:val="00A924F6"/>
    <w:rsid w:val="00A9269A"/>
    <w:rsid w:val="00A927BC"/>
    <w:rsid w:val="00A9391D"/>
    <w:rsid w:val="00A93A4E"/>
    <w:rsid w:val="00A93A71"/>
    <w:rsid w:val="00A944DC"/>
    <w:rsid w:val="00A947B4"/>
    <w:rsid w:val="00A9565F"/>
    <w:rsid w:val="00A9570A"/>
    <w:rsid w:val="00A95B9E"/>
    <w:rsid w:val="00A960B3"/>
    <w:rsid w:val="00A965A8"/>
    <w:rsid w:val="00A969D3"/>
    <w:rsid w:val="00A96D23"/>
    <w:rsid w:val="00A97024"/>
    <w:rsid w:val="00A971BF"/>
    <w:rsid w:val="00A974DE"/>
    <w:rsid w:val="00A9779A"/>
    <w:rsid w:val="00AA0195"/>
    <w:rsid w:val="00AA08DA"/>
    <w:rsid w:val="00AA09B7"/>
    <w:rsid w:val="00AA0A4F"/>
    <w:rsid w:val="00AA0AEB"/>
    <w:rsid w:val="00AA0BAA"/>
    <w:rsid w:val="00AA0C91"/>
    <w:rsid w:val="00AA100C"/>
    <w:rsid w:val="00AA1AFE"/>
    <w:rsid w:val="00AA2000"/>
    <w:rsid w:val="00AA2114"/>
    <w:rsid w:val="00AA2121"/>
    <w:rsid w:val="00AA2217"/>
    <w:rsid w:val="00AA23A4"/>
    <w:rsid w:val="00AA29CA"/>
    <w:rsid w:val="00AA3727"/>
    <w:rsid w:val="00AA37CE"/>
    <w:rsid w:val="00AA3F6C"/>
    <w:rsid w:val="00AA4511"/>
    <w:rsid w:val="00AA4767"/>
    <w:rsid w:val="00AA574E"/>
    <w:rsid w:val="00AA5A4E"/>
    <w:rsid w:val="00AA5AC7"/>
    <w:rsid w:val="00AA5EC8"/>
    <w:rsid w:val="00AA674B"/>
    <w:rsid w:val="00AA6B72"/>
    <w:rsid w:val="00AA6FE1"/>
    <w:rsid w:val="00AA709B"/>
    <w:rsid w:val="00AA73D8"/>
    <w:rsid w:val="00AA76B4"/>
    <w:rsid w:val="00AA777F"/>
    <w:rsid w:val="00AB0165"/>
    <w:rsid w:val="00AB07D2"/>
    <w:rsid w:val="00AB08C3"/>
    <w:rsid w:val="00AB0BB1"/>
    <w:rsid w:val="00AB104B"/>
    <w:rsid w:val="00AB19F8"/>
    <w:rsid w:val="00AB236A"/>
    <w:rsid w:val="00AB24FE"/>
    <w:rsid w:val="00AB2770"/>
    <w:rsid w:val="00AB2E07"/>
    <w:rsid w:val="00AB3126"/>
    <w:rsid w:val="00AB3334"/>
    <w:rsid w:val="00AB3592"/>
    <w:rsid w:val="00AB36F8"/>
    <w:rsid w:val="00AB370C"/>
    <w:rsid w:val="00AB3741"/>
    <w:rsid w:val="00AB39F2"/>
    <w:rsid w:val="00AB3F10"/>
    <w:rsid w:val="00AB400F"/>
    <w:rsid w:val="00AB40DA"/>
    <w:rsid w:val="00AB4130"/>
    <w:rsid w:val="00AB42E9"/>
    <w:rsid w:val="00AB43D8"/>
    <w:rsid w:val="00AB4F00"/>
    <w:rsid w:val="00AB5371"/>
    <w:rsid w:val="00AB56CE"/>
    <w:rsid w:val="00AB5E76"/>
    <w:rsid w:val="00AB602E"/>
    <w:rsid w:val="00AB66D0"/>
    <w:rsid w:val="00AB6C8B"/>
    <w:rsid w:val="00AB6E62"/>
    <w:rsid w:val="00AB6EFA"/>
    <w:rsid w:val="00AB7B48"/>
    <w:rsid w:val="00AB7BE6"/>
    <w:rsid w:val="00AB7D58"/>
    <w:rsid w:val="00AB7E42"/>
    <w:rsid w:val="00AC03E4"/>
    <w:rsid w:val="00AC077E"/>
    <w:rsid w:val="00AC0CD0"/>
    <w:rsid w:val="00AC0E7F"/>
    <w:rsid w:val="00AC18B8"/>
    <w:rsid w:val="00AC1C42"/>
    <w:rsid w:val="00AC249E"/>
    <w:rsid w:val="00AC2C8B"/>
    <w:rsid w:val="00AC2FDC"/>
    <w:rsid w:val="00AC3763"/>
    <w:rsid w:val="00AC3A08"/>
    <w:rsid w:val="00AC4400"/>
    <w:rsid w:val="00AC5A2E"/>
    <w:rsid w:val="00AC638F"/>
    <w:rsid w:val="00AC65A6"/>
    <w:rsid w:val="00AC69B7"/>
    <w:rsid w:val="00AC6B0B"/>
    <w:rsid w:val="00AC6B2D"/>
    <w:rsid w:val="00AC6D60"/>
    <w:rsid w:val="00AC78BF"/>
    <w:rsid w:val="00AC7D6B"/>
    <w:rsid w:val="00AC7DCA"/>
    <w:rsid w:val="00AD0086"/>
    <w:rsid w:val="00AD064F"/>
    <w:rsid w:val="00AD1354"/>
    <w:rsid w:val="00AD1536"/>
    <w:rsid w:val="00AD1598"/>
    <w:rsid w:val="00AD187D"/>
    <w:rsid w:val="00AD1B95"/>
    <w:rsid w:val="00AD1EAB"/>
    <w:rsid w:val="00AD20C2"/>
    <w:rsid w:val="00AD26B6"/>
    <w:rsid w:val="00AD28FC"/>
    <w:rsid w:val="00AD29F9"/>
    <w:rsid w:val="00AD31B9"/>
    <w:rsid w:val="00AD35DB"/>
    <w:rsid w:val="00AD40D3"/>
    <w:rsid w:val="00AD473D"/>
    <w:rsid w:val="00AD4AB9"/>
    <w:rsid w:val="00AD56DD"/>
    <w:rsid w:val="00AD58BC"/>
    <w:rsid w:val="00AD5A41"/>
    <w:rsid w:val="00AD5A47"/>
    <w:rsid w:val="00AD6E5B"/>
    <w:rsid w:val="00AD6F15"/>
    <w:rsid w:val="00AD72C3"/>
    <w:rsid w:val="00AD7598"/>
    <w:rsid w:val="00AD7F8E"/>
    <w:rsid w:val="00AE0277"/>
    <w:rsid w:val="00AE0399"/>
    <w:rsid w:val="00AE06C8"/>
    <w:rsid w:val="00AE0934"/>
    <w:rsid w:val="00AE1B86"/>
    <w:rsid w:val="00AE1D8A"/>
    <w:rsid w:val="00AE1DEA"/>
    <w:rsid w:val="00AE31B3"/>
    <w:rsid w:val="00AE3299"/>
    <w:rsid w:val="00AE33FE"/>
    <w:rsid w:val="00AE3AF8"/>
    <w:rsid w:val="00AE3F5C"/>
    <w:rsid w:val="00AE3FFE"/>
    <w:rsid w:val="00AE4607"/>
    <w:rsid w:val="00AE469F"/>
    <w:rsid w:val="00AE4A78"/>
    <w:rsid w:val="00AE4ED6"/>
    <w:rsid w:val="00AE5393"/>
    <w:rsid w:val="00AE579F"/>
    <w:rsid w:val="00AE5A8C"/>
    <w:rsid w:val="00AE5B52"/>
    <w:rsid w:val="00AE6AED"/>
    <w:rsid w:val="00AE6C00"/>
    <w:rsid w:val="00AE6F0B"/>
    <w:rsid w:val="00AE72F0"/>
    <w:rsid w:val="00AE7594"/>
    <w:rsid w:val="00AE76C2"/>
    <w:rsid w:val="00AE7C68"/>
    <w:rsid w:val="00AE7E72"/>
    <w:rsid w:val="00AF02FF"/>
    <w:rsid w:val="00AF0645"/>
    <w:rsid w:val="00AF077A"/>
    <w:rsid w:val="00AF230B"/>
    <w:rsid w:val="00AF27E3"/>
    <w:rsid w:val="00AF2B02"/>
    <w:rsid w:val="00AF30C0"/>
    <w:rsid w:val="00AF3483"/>
    <w:rsid w:val="00AF3933"/>
    <w:rsid w:val="00AF41D5"/>
    <w:rsid w:val="00AF4680"/>
    <w:rsid w:val="00AF4D58"/>
    <w:rsid w:val="00AF4E26"/>
    <w:rsid w:val="00AF5014"/>
    <w:rsid w:val="00AF5131"/>
    <w:rsid w:val="00AF5159"/>
    <w:rsid w:val="00AF51B7"/>
    <w:rsid w:val="00AF51DC"/>
    <w:rsid w:val="00AF5952"/>
    <w:rsid w:val="00AF599D"/>
    <w:rsid w:val="00AF5A89"/>
    <w:rsid w:val="00AF5CF8"/>
    <w:rsid w:val="00AF5EAD"/>
    <w:rsid w:val="00AF610C"/>
    <w:rsid w:val="00AF6BD7"/>
    <w:rsid w:val="00AF6F9F"/>
    <w:rsid w:val="00AF72C0"/>
    <w:rsid w:val="00AF7415"/>
    <w:rsid w:val="00AF7518"/>
    <w:rsid w:val="00AF77EF"/>
    <w:rsid w:val="00AF7A86"/>
    <w:rsid w:val="00B0003A"/>
    <w:rsid w:val="00B00223"/>
    <w:rsid w:val="00B00457"/>
    <w:rsid w:val="00B0052B"/>
    <w:rsid w:val="00B00C57"/>
    <w:rsid w:val="00B01292"/>
    <w:rsid w:val="00B0148C"/>
    <w:rsid w:val="00B01958"/>
    <w:rsid w:val="00B01A13"/>
    <w:rsid w:val="00B01F34"/>
    <w:rsid w:val="00B0215F"/>
    <w:rsid w:val="00B021A6"/>
    <w:rsid w:val="00B0221D"/>
    <w:rsid w:val="00B02322"/>
    <w:rsid w:val="00B02B62"/>
    <w:rsid w:val="00B03032"/>
    <w:rsid w:val="00B03437"/>
    <w:rsid w:val="00B0388C"/>
    <w:rsid w:val="00B039DE"/>
    <w:rsid w:val="00B03E64"/>
    <w:rsid w:val="00B04747"/>
    <w:rsid w:val="00B05133"/>
    <w:rsid w:val="00B052CC"/>
    <w:rsid w:val="00B05EE0"/>
    <w:rsid w:val="00B0632C"/>
    <w:rsid w:val="00B06772"/>
    <w:rsid w:val="00B06CD5"/>
    <w:rsid w:val="00B06E5B"/>
    <w:rsid w:val="00B0705F"/>
    <w:rsid w:val="00B073E6"/>
    <w:rsid w:val="00B074F9"/>
    <w:rsid w:val="00B07877"/>
    <w:rsid w:val="00B07FD9"/>
    <w:rsid w:val="00B100F8"/>
    <w:rsid w:val="00B10348"/>
    <w:rsid w:val="00B10A9B"/>
    <w:rsid w:val="00B10AEC"/>
    <w:rsid w:val="00B10B90"/>
    <w:rsid w:val="00B10BD2"/>
    <w:rsid w:val="00B10BF1"/>
    <w:rsid w:val="00B10D62"/>
    <w:rsid w:val="00B1124E"/>
    <w:rsid w:val="00B11F7D"/>
    <w:rsid w:val="00B120FA"/>
    <w:rsid w:val="00B121AD"/>
    <w:rsid w:val="00B12A45"/>
    <w:rsid w:val="00B12AFE"/>
    <w:rsid w:val="00B12FBE"/>
    <w:rsid w:val="00B13439"/>
    <w:rsid w:val="00B1420F"/>
    <w:rsid w:val="00B14D37"/>
    <w:rsid w:val="00B14F7E"/>
    <w:rsid w:val="00B1540E"/>
    <w:rsid w:val="00B157DD"/>
    <w:rsid w:val="00B15CB6"/>
    <w:rsid w:val="00B15E6F"/>
    <w:rsid w:val="00B15F6F"/>
    <w:rsid w:val="00B161F8"/>
    <w:rsid w:val="00B1638B"/>
    <w:rsid w:val="00B16A14"/>
    <w:rsid w:val="00B16D58"/>
    <w:rsid w:val="00B17E83"/>
    <w:rsid w:val="00B20275"/>
    <w:rsid w:val="00B204F4"/>
    <w:rsid w:val="00B2075C"/>
    <w:rsid w:val="00B207DB"/>
    <w:rsid w:val="00B20B45"/>
    <w:rsid w:val="00B2117E"/>
    <w:rsid w:val="00B21648"/>
    <w:rsid w:val="00B218E3"/>
    <w:rsid w:val="00B225CE"/>
    <w:rsid w:val="00B22682"/>
    <w:rsid w:val="00B22C0F"/>
    <w:rsid w:val="00B23918"/>
    <w:rsid w:val="00B23D63"/>
    <w:rsid w:val="00B24505"/>
    <w:rsid w:val="00B247FF"/>
    <w:rsid w:val="00B24CA2"/>
    <w:rsid w:val="00B24D2E"/>
    <w:rsid w:val="00B24DB7"/>
    <w:rsid w:val="00B2593E"/>
    <w:rsid w:val="00B25997"/>
    <w:rsid w:val="00B25BFC"/>
    <w:rsid w:val="00B25C2D"/>
    <w:rsid w:val="00B25E75"/>
    <w:rsid w:val="00B262BB"/>
    <w:rsid w:val="00B26F7A"/>
    <w:rsid w:val="00B275CA"/>
    <w:rsid w:val="00B27A13"/>
    <w:rsid w:val="00B30ECC"/>
    <w:rsid w:val="00B32716"/>
    <w:rsid w:val="00B32823"/>
    <w:rsid w:val="00B32A85"/>
    <w:rsid w:val="00B32DAA"/>
    <w:rsid w:val="00B32E65"/>
    <w:rsid w:val="00B3331F"/>
    <w:rsid w:val="00B33554"/>
    <w:rsid w:val="00B33906"/>
    <w:rsid w:val="00B33BBC"/>
    <w:rsid w:val="00B34387"/>
    <w:rsid w:val="00B34579"/>
    <w:rsid w:val="00B34846"/>
    <w:rsid w:val="00B34855"/>
    <w:rsid w:val="00B34C70"/>
    <w:rsid w:val="00B34F28"/>
    <w:rsid w:val="00B35016"/>
    <w:rsid w:val="00B35496"/>
    <w:rsid w:val="00B3578D"/>
    <w:rsid w:val="00B35920"/>
    <w:rsid w:val="00B35ED3"/>
    <w:rsid w:val="00B377AC"/>
    <w:rsid w:val="00B37998"/>
    <w:rsid w:val="00B379AE"/>
    <w:rsid w:val="00B37DF3"/>
    <w:rsid w:val="00B37EED"/>
    <w:rsid w:val="00B407C6"/>
    <w:rsid w:val="00B40CE6"/>
    <w:rsid w:val="00B4113F"/>
    <w:rsid w:val="00B41309"/>
    <w:rsid w:val="00B41A56"/>
    <w:rsid w:val="00B41B42"/>
    <w:rsid w:val="00B4240F"/>
    <w:rsid w:val="00B42679"/>
    <w:rsid w:val="00B430BD"/>
    <w:rsid w:val="00B43853"/>
    <w:rsid w:val="00B43F60"/>
    <w:rsid w:val="00B441A2"/>
    <w:rsid w:val="00B44370"/>
    <w:rsid w:val="00B450B9"/>
    <w:rsid w:val="00B45A71"/>
    <w:rsid w:val="00B45F41"/>
    <w:rsid w:val="00B462D9"/>
    <w:rsid w:val="00B4693E"/>
    <w:rsid w:val="00B472A1"/>
    <w:rsid w:val="00B47507"/>
    <w:rsid w:val="00B4782C"/>
    <w:rsid w:val="00B47CB8"/>
    <w:rsid w:val="00B50312"/>
    <w:rsid w:val="00B50772"/>
    <w:rsid w:val="00B507B3"/>
    <w:rsid w:val="00B50931"/>
    <w:rsid w:val="00B51677"/>
    <w:rsid w:val="00B51738"/>
    <w:rsid w:val="00B519F7"/>
    <w:rsid w:val="00B51F86"/>
    <w:rsid w:val="00B51F93"/>
    <w:rsid w:val="00B52001"/>
    <w:rsid w:val="00B52CB3"/>
    <w:rsid w:val="00B52E1C"/>
    <w:rsid w:val="00B53128"/>
    <w:rsid w:val="00B532A2"/>
    <w:rsid w:val="00B532CD"/>
    <w:rsid w:val="00B533EE"/>
    <w:rsid w:val="00B53B1E"/>
    <w:rsid w:val="00B54077"/>
    <w:rsid w:val="00B5428B"/>
    <w:rsid w:val="00B54A2B"/>
    <w:rsid w:val="00B54B03"/>
    <w:rsid w:val="00B54C4F"/>
    <w:rsid w:val="00B54D68"/>
    <w:rsid w:val="00B54E93"/>
    <w:rsid w:val="00B554C7"/>
    <w:rsid w:val="00B55ACB"/>
    <w:rsid w:val="00B55E7D"/>
    <w:rsid w:val="00B5668D"/>
    <w:rsid w:val="00B57CB0"/>
    <w:rsid w:val="00B60016"/>
    <w:rsid w:val="00B6091A"/>
    <w:rsid w:val="00B60B43"/>
    <w:rsid w:val="00B60D55"/>
    <w:rsid w:val="00B61432"/>
    <w:rsid w:val="00B614DC"/>
    <w:rsid w:val="00B61DF6"/>
    <w:rsid w:val="00B61F8F"/>
    <w:rsid w:val="00B62657"/>
    <w:rsid w:val="00B62684"/>
    <w:rsid w:val="00B626DA"/>
    <w:rsid w:val="00B62818"/>
    <w:rsid w:val="00B62AF8"/>
    <w:rsid w:val="00B63B3D"/>
    <w:rsid w:val="00B6400D"/>
    <w:rsid w:val="00B641BF"/>
    <w:rsid w:val="00B6436E"/>
    <w:rsid w:val="00B645C2"/>
    <w:rsid w:val="00B6516A"/>
    <w:rsid w:val="00B65503"/>
    <w:rsid w:val="00B65637"/>
    <w:rsid w:val="00B658EE"/>
    <w:rsid w:val="00B65AB9"/>
    <w:rsid w:val="00B6636F"/>
    <w:rsid w:val="00B66446"/>
    <w:rsid w:val="00B701A6"/>
    <w:rsid w:val="00B70611"/>
    <w:rsid w:val="00B7069A"/>
    <w:rsid w:val="00B70B00"/>
    <w:rsid w:val="00B710BB"/>
    <w:rsid w:val="00B7160F"/>
    <w:rsid w:val="00B71E58"/>
    <w:rsid w:val="00B7271D"/>
    <w:rsid w:val="00B74920"/>
    <w:rsid w:val="00B74B77"/>
    <w:rsid w:val="00B7523F"/>
    <w:rsid w:val="00B75767"/>
    <w:rsid w:val="00B75833"/>
    <w:rsid w:val="00B75FA8"/>
    <w:rsid w:val="00B76472"/>
    <w:rsid w:val="00B7683E"/>
    <w:rsid w:val="00B775CA"/>
    <w:rsid w:val="00B777AA"/>
    <w:rsid w:val="00B80039"/>
    <w:rsid w:val="00B81827"/>
    <w:rsid w:val="00B8226B"/>
    <w:rsid w:val="00B82415"/>
    <w:rsid w:val="00B82644"/>
    <w:rsid w:val="00B82772"/>
    <w:rsid w:val="00B82B0F"/>
    <w:rsid w:val="00B82C41"/>
    <w:rsid w:val="00B8346A"/>
    <w:rsid w:val="00B83B0E"/>
    <w:rsid w:val="00B84234"/>
    <w:rsid w:val="00B84955"/>
    <w:rsid w:val="00B84CE5"/>
    <w:rsid w:val="00B851B6"/>
    <w:rsid w:val="00B8568E"/>
    <w:rsid w:val="00B859E1"/>
    <w:rsid w:val="00B85B2C"/>
    <w:rsid w:val="00B85FBB"/>
    <w:rsid w:val="00B86B4A"/>
    <w:rsid w:val="00B86BA7"/>
    <w:rsid w:val="00B86D92"/>
    <w:rsid w:val="00B86E1F"/>
    <w:rsid w:val="00B8713F"/>
    <w:rsid w:val="00B8767E"/>
    <w:rsid w:val="00B906A1"/>
    <w:rsid w:val="00B90980"/>
    <w:rsid w:val="00B90B9F"/>
    <w:rsid w:val="00B90E34"/>
    <w:rsid w:val="00B9137C"/>
    <w:rsid w:val="00B9183A"/>
    <w:rsid w:val="00B91C62"/>
    <w:rsid w:val="00B92049"/>
    <w:rsid w:val="00B92859"/>
    <w:rsid w:val="00B92C01"/>
    <w:rsid w:val="00B93136"/>
    <w:rsid w:val="00B9338C"/>
    <w:rsid w:val="00B939BE"/>
    <w:rsid w:val="00B939F5"/>
    <w:rsid w:val="00B9444C"/>
    <w:rsid w:val="00B94816"/>
    <w:rsid w:val="00B94B87"/>
    <w:rsid w:val="00B95285"/>
    <w:rsid w:val="00B95B22"/>
    <w:rsid w:val="00B95F17"/>
    <w:rsid w:val="00B96012"/>
    <w:rsid w:val="00B96030"/>
    <w:rsid w:val="00B96964"/>
    <w:rsid w:val="00B96AD8"/>
    <w:rsid w:val="00B97999"/>
    <w:rsid w:val="00BA00BA"/>
    <w:rsid w:val="00BA01A1"/>
    <w:rsid w:val="00BA04C8"/>
    <w:rsid w:val="00BA0519"/>
    <w:rsid w:val="00BA0EAD"/>
    <w:rsid w:val="00BA10B6"/>
    <w:rsid w:val="00BA137A"/>
    <w:rsid w:val="00BA153F"/>
    <w:rsid w:val="00BA156C"/>
    <w:rsid w:val="00BA1D60"/>
    <w:rsid w:val="00BA2778"/>
    <w:rsid w:val="00BA34A8"/>
    <w:rsid w:val="00BA363B"/>
    <w:rsid w:val="00BA3767"/>
    <w:rsid w:val="00BA3BF3"/>
    <w:rsid w:val="00BA3C7F"/>
    <w:rsid w:val="00BA3D75"/>
    <w:rsid w:val="00BA410F"/>
    <w:rsid w:val="00BA424C"/>
    <w:rsid w:val="00BA48A4"/>
    <w:rsid w:val="00BA5083"/>
    <w:rsid w:val="00BA5543"/>
    <w:rsid w:val="00BA5837"/>
    <w:rsid w:val="00BA58AD"/>
    <w:rsid w:val="00BA59A3"/>
    <w:rsid w:val="00BA5A5A"/>
    <w:rsid w:val="00BA5CF3"/>
    <w:rsid w:val="00BA61E9"/>
    <w:rsid w:val="00BA654C"/>
    <w:rsid w:val="00BA6C25"/>
    <w:rsid w:val="00BA6CFD"/>
    <w:rsid w:val="00BA6FCA"/>
    <w:rsid w:val="00BA73BF"/>
    <w:rsid w:val="00BA771A"/>
    <w:rsid w:val="00BA77F2"/>
    <w:rsid w:val="00BA79ED"/>
    <w:rsid w:val="00BB0280"/>
    <w:rsid w:val="00BB0593"/>
    <w:rsid w:val="00BB05BF"/>
    <w:rsid w:val="00BB0710"/>
    <w:rsid w:val="00BB0D02"/>
    <w:rsid w:val="00BB1096"/>
    <w:rsid w:val="00BB1664"/>
    <w:rsid w:val="00BB17D2"/>
    <w:rsid w:val="00BB1D44"/>
    <w:rsid w:val="00BB1E3B"/>
    <w:rsid w:val="00BB2380"/>
    <w:rsid w:val="00BB246C"/>
    <w:rsid w:val="00BB262F"/>
    <w:rsid w:val="00BB2FC0"/>
    <w:rsid w:val="00BB32D8"/>
    <w:rsid w:val="00BB34EA"/>
    <w:rsid w:val="00BB36C4"/>
    <w:rsid w:val="00BB40B7"/>
    <w:rsid w:val="00BB42CE"/>
    <w:rsid w:val="00BB4585"/>
    <w:rsid w:val="00BB45C0"/>
    <w:rsid w:val="00BB4734"/>
    <w:rsid w:val="00BB4B90"/>
    <w:rsid w:val="00BB4BF7"/>
    <w:rsid w:val="00BB4CFA"/>
    <w:rsid w:val="00BB5209"/>
    <w:rsid w:val="00BB5355"/>
    <w:rsid w:val="00BB5E48"/>
    <w:rsid w:val="00BB6002"/>
    <w:rsid w:val="00BB6014"/>
    <w:rsid w:val="00BB6876"/>
    <w:rsid w:val="00BB6AD3"/>
    <w:rsid w:val="00BB6AF1"/>
    <w:rsid w:val="00BB6FFF"/>
    <w:rsid w:val="00BB74D7"/>
    <w:rsid w:val="00BB7589"/>
    <w:rsid w:val="00BB7727"/>
    <w:rsid w:val="00BC01F5"/>
    <w:rsid w:val="00BC0469"/>
    <w:rsid w:val="00BC0B8E"/>
    <w:rsid w:val="00BC0C10"/>
    <w:rsid w:val="00BC0DF0"/>
    <w:rsid w:val="00BC1247"/>
    <w:rsid w:val="00BC1BBC"/>
    <w:rsid w:val="00BC1DBE"/>
    <w:rsid w:val="00BC1F5D"/>
    <w:rsid w:val="00BC2549"/>
    <w:rsid w:val="00BC3303"/>
    <w:rsid w:val="00BC3897"/>
    <w:rsid w:val="00BC3926"/>
    <w:rsid w:val="00BC463F"/>
    <w:rsid w:val="00BC4FB0"/>
    <w:rsid w:val="00BC5B8C"/>
    <w:rsid w:val="00BC5C25"/>
    <w:rsid w:val="00BC5EEC"/>
    <w:rsid w:val="00BC620F"/>
    <w:rsid w:val="00BC67F7"/>
    <w:rsid w:val="00BC6EA6"/>
    <w:rsid w:val="00BC74E1"/>
    <w:rsid w:val="00BC77EC"/>
    <w:rsid w:val="00BC7AD1"/>
    <w:rsid w:val="00BD00DA"/>
    <w:rsid w:val="00BD050D"/>
    <w:rsid w:val="00BD14BB"/>
    <w:rsid w:val="00BD1BE2"/>
    <w:rsid w:val="00BD1C94"/>
    <w:rsid w:val="00BD1FB9"/>
    <w:rsid w:val="00BD1FCA"/>
    <w:rsid w:val="00BD2094"/>
    <w:rsid w:val="00BD2304"/>
    <w:rsid w:val="00BD2354"/>
    <w:rsid w:val="00BD273A"/>
    <w:rsid w:val="00BD28B1"/>
    <w:rsid w:val="00BD28E7"/>
    <w:rsid w:val="00BD2AE6"/>
    <w:rsid w:val="00BD2B6D"/>
    <w:rsid w:val="00BD3057"/>
    <w:rsid w:val="00BD3A32"/>
    <w:rsid w:val="00BD3BE8"/>
    <w:rsid w:val="00BD415D"/>
    <w:rsid w:val="00BD4692"/>
    <w:rsid w:val="00BD4B48"/>
    <w:rsid w:val="00BD5131"/>
    <w:rsid w:val="00BD56DC"/>
    <w:rsid w:val="00BD5EFD"/>
    <w:rsid w:val="00BD7185"/>
    <w:rsid w:val="00BD766A"/>
    <w:rsid w:val="00BD771F"/>
    <w:rsid w:val="00BD7A20"/>
    <w:rsid w:val="00BD7DC0"/>
    <w:rsid w:val="00BD7E0A"/>
    <w:rsid w:val="00BD7FC8"/>
    <w:rsid w:val="00BE02AA"/>
    <w:rsid w:val="00BE0317"/>
    <w:rsid w:val="00BE138E"/>
    <w:rsid w:val="00BE1604"/>
    <w:rsid w:val="00BE169C"/>
    <w:rsid w:val="00BE1C85"/>
    <w:rsid w:val="00BE244B"/>
    <w:rsid w:val="00BE2B51"/>
    <w:rsid w:val="00BE2CE5"/>
    <w:rsid w:val="00BE2EB0"/>
    <w:rsid w:val="00BE31F7"/>
    <w:rsid w:val="00BE35CC"/>
    <w:rsid w:val="00BE370C"/>
    <w:rsid w:val="00BE397F"/>
    <w:rsid w:val="00BE4E14"/>
    <w:rsid w:val="00BE53CC"/>
    <w:rsid w:val="00BE5609"/>
    <w:rsid w:val="00BE5859"/>
    <w:rsid w:val="00BE5A60"/>
    <w:rsid w:val="00BE5AAF"/>
    <w:rsid w:val="00BE5D5C"/>
    <w:rsid w:val="00BE5F98"/>
    <w:rsid w:val="00BE6154"/>
    <w:rsid w:val="00BE6430"/>
    <w:rsid w:val="00BE6594"/>
    <w:rsid w:val="00BE6953"/>
    <w:rsid w:val="00BE7630"/>
    <w:rsid w:val="00BE78D1"/>
    <w:rsid w:val="00BF0355"/>
    <w:rsid w:val="00BF0B59"/>
    <w:rsid w:val="00BF13EF"/>
    <w:rsid w:val="00BF1547"/>
    <w:rsid w:val="00BF18A8"/>
    <w:rsid w:val="00BF1A6E"/>
    <w:rsid w:val="00BF1BCD"/>
    <w:rsid w:val="00BF1C30"/>
    <w:rsid w:val="00BF1E4A"/>
    <w:rsid w:val="00BF28BC"/>
    <w:rsid w:val="00BF29FB"/>
    <w:rsid w:val="00BF2C62"/>
    <w:rsid w:val="00BF2E3E"/>
    <w:rsid w:val="00BF343D"/>
    <w:rsid w:val="00BF3727"/>
    <w:rsid w:val="00BF37EA"/>
    <w:rsid w:val="00BF3ACF"/>
    <w:rsid w:val="00BF3D99"/>
    <w:rsid w:val="00BF48DF"/>
    <w:rsid w:val="00BF4EDE"/>
    <w:rsid w:val="00BF5016"/>
    <w:rsid w:val="00BF5514"/>
    <w:rsid w:val="00BF57F7"/>
    <w:rsid w:val="00BF5D5B"/>
    <w:rsid w:val="00BF6C28"/>
    <w:rsid w:val="00BF6FDC"/>
    <w:rsid w:val="00BF7235"/>
    <w:rsid w:val="00BF72C7"/>
    <w:rsid w:val="00BF7C44"/>
    <w:rsid w:val="00C0057C"/>
    <w:rsid w:val="00C010AF"/>
    <w:rsid w:val="00C0112F"/>
    <w:rsid w:val="00C0195A"/>
    <w:rsid w:val="00C02263"/>
    <w:rsid w:val="00C027D3"/>
    <w:rsid w:val="00C02DFE"/>
    <w:rsid w:val="00C02EBF"/>
    <w:rsid w:val="00C037DD"/>
    <w:rsid w:val="00C03824"/>
    <w:rsid w:val="00C038E7"/>
    <w:rsid w:val="00C03B39"/>
    <w:rsid w:val="00C03E6A"/>
    <w:rsid w:val="00C03FA5"/>
    <w:rsid w:val="00C04004"/>
    <w:rsid w:val="00C0406A"/>
    <w:rsid w:val="00C040CF"/>
    <w:rsid w:val="00C040E7"/>
    <w:rsid w:val="00C04797"/>
    <w:rsid w:val="00C048C6"/>
    <w:rsid w:val="00C04EA8"/>
    <w:rsid w:val="00C05C7F"/>
    <w:rsid w:val="00C05E2F"/>
    <w:rsid w:val="00C05FC9"/>
    <w:rsid w:val="00C060F3"/>
    <w:rsid w:val="00C060F7"/>
    <w:rsid w:val="00C0615C"/>
    <w:rsid w:val="00C06DAB"/>
    <w:rsid w:val="00C06F57"/>
    <w:rsid w:val="00C07373"/>
    <w:rsid w:val="00C0751F"/>
    <w:rsid w:val="00C10015"/>
    <w:rsid w:val="00C109EE"/>
    <w:rsid w:val="00C10DB8"/>
    <w:rsid w:val="00C111A7"/>
    <w:rsid w:val="00C11334"/>
    <w:rsid w:val="00C1145D"/>
    <w:rsid w:val="00C117FF"/>
    <w:rsid w:val="00C11926"/>
    <w:rsid w:val="00C12D2F"/>
    <w:rsid w:val="00C12EDB"/>
    <w:rsid w:val="00C130B1"/>
    <w:rsid w:val="00C13299"/>
    <w:rsid w:val="00C136E1"/>
    <w:rsid w:val="00C14033"/>
    <w:rsid w:val="00C147A7"/>
    <w:rsid w:val="00C14918"/>
    <w:rsid w:val="00C14966"/>
    <w:rsid w:val="00C14980"/>
    <w:rsid w:val="00C14BFE"/>
    <w:rsid w:val="00C150D0"/>
    <w:rsid w:val="00C157A7"/>
    <w:rsid w:val="00C166E1"/>
    <w:rsid w:val="00C1748E"/>
    <w:rsid w:val="00C175BE"/>
    <w:rsid w:val="00C17797"/>
    <w:rsid w:val="00C17A1A"/>
    <w:rsid w:val="00C17CCE"/>
    <w:rsid w:val="00C20167"/>
    <w:rsid w:val="00C210F2"/>
    <w:rsid w:val="00C21C70"/>
    <w:rsid w:val="00C21C8D"/>
    <w:rsid w:val="00C21FA7"/>
    <w:rsid w:val="00C2247B"/>
    <w:rsid w:val="00C22537"/>
    <w:rsid w:val="00C2334A"/>
    <w:rsid w:val="00C24288"/>
    <w:rsid w:val="00C24458"/>
    <w:rsid w:val="00C24A93"/>
    <w:rsid w:val="00C24DC6"/>
    <w:rsid w:val="00C25897"/>
    <w:rsid w:val="00C25C3D"/>
    <w:rsid w:val="00C26162"/>
    <w:rsid w:val="00C261EC"/>
    <w:rsid w:val="00C266E7"/>
    <w:rsid w:val="00C26904"/>
    <w:rsid w:val="00C269F6"/>
    <w:rsid w:val="00C27072"/>
    <w:rsid w:val="00C27882"/>
    <w:rsid w:val="00C30890"/>
    <w:rsid w:val="00C30CA2"/>
    <w:rsid w:val="00C3179E"/>
    <w:rsid w:val="00C31F3E"/>
    <w:rsid w:val="00C321EE"/>
    <w:rsid w:val="00C324F6"/>
    <w:rsid w:val="00C32A94"/>
    <w:rsid w:val="00C33867"/>
    <w:rsid w:val="00C33978"/>
    <w:rsid w:val="00C34411"/>
    <w:rsid w:val="00C34565"/>
    <w:rsid w:val="00C349C7"/>
    <w:rsid w:val="00C35B97"/>
    <w:rsid w:val="00C361F2"/>
    <w:rsid w:val="00C3690D"/>
    <w:rsid w:val="00C375BD"/>
    <w:rsid w:val="00C37645"/>
    <w:rsid w:val="00C37659"/>
    <w:rsid w:val="00C37794"/>
    <w:rsid w:val="00C405D4"/>
    <w:rsid w:val="00C4078F"/>
    <w:rsid w:val="00C40C3B"/>
    <w:rsid w:val="00C4105D"/>
    <w:rsid w:val="00C41138"/>
    <w:rsid w:val="00C4135C"/>
    <w:rsid w:val="00C413CC"/>
    <w:rsid w:val="00C4150E"/>
    <w:rsid w:val="00C42B84"/>
    <w:rsid w:val="00C42DBC"/>
    <w:rsid w:val="00C43061"/>
    <w:rsid w:val="00C43068"/>
    <w:rsid w:val="00C4349B"/>
    <w:rsid w:val="00C436E5"/>
    <w:rsid w:val="00C43A16"/>
    <w:rsid w:val="00C43B16"/>
    <w:rsid w:val="00C44F56"/>
    <w:rsid w:val="00C4554E"/>
    <w:rsid w:val="00C45592"/>
    <w:rsid w:val="00C46431"/>
    <w:rsid w:val="00C4657A"/>
    <w:rsid w:val="00C46995"/>
    <w:rsid w:val="00C46A0F"/>
    <w:rsid w:val="00C46FA6"/>
    <w:rsid w:val="00C475FE"/>
    <w:rsid w:val="00C47C3C"/>
    <w:rsid w:val="00C47DD8"/>
    <w:rsid w:val="00C50E6B"/>
    <w:rsid w:val="00C5100A"/>
    <w:rsid w:val="00C51432"/>
    <w:rsid w:val="00C5156D"/>
    <w:rsid w:val="00C52040"/>
    <w:rsid w:val="00C527D6"/>
    <w:rsid w:val="00C52E4E"/>
    <w:rsid w:val="00C532D2"/>
    <w:rsid w:val="00C5360C"/>
    <w:rsid w:val="00C53BBD"/>
    <w:rsid w:val="00C53DF9"/>
    <w:rsid w:val="00C54CFF"/>
    <w:rsid w:val="00C55397"/>
    <w:rsid w:val="00C55BE6"/>
    <w:rsid w:val="00C55C41"/>
    <w:rsid w:val="00C55DEA"/>
    <w:rsid w:val="00C56738"/>
    <w:rsid w:val="00C567CE"/>
    <w:rsid w:val="00C56C1D"/>
    <w:rsid w:val="00C57696"/>
    <w:rsid w:val="00C57EA2"/>
    <w:rsid w:val="00C6034D"/>
    <w:rsid w:val="00C60382"/>
    <w:rsid w:val="00C605C1"/>
    <w:rsid w:val="00C60EF4"/>
    <w:rsid w:val="00C610DF"/>
    <w:rsid w:val="00C615DB"/>
    <w:rsid w:val="00C61C5B"/>
    <w:rsid w:val="00C622CB"/>
    <w:rsid w:val="00C6241D"/>
    <w:rsid w:val="00C62A77"/>
    <w:rsid w:val="00C63400"/>
    <w:rsid w:val="00C63C1B"/>
    <w:rsid w:val="00C63F14"/>
    <w:rsid w:val="00C646ED"/>
    <w:rsid w:val="00C648BB"/>
    <w:rsid w:val="00C64941"/>
    <w:rsid w:val="00C64BF6"/>
    <w:rsid w:val="00C65DF1"/>
    <w:rsid w:val="00C66274"/>
    <w:rsid w:val="00C66524"/>
    <w:rsid w:val="00C66596"/>
    <w:rsid w:val="00C667D3"/>
    <w:rsid w:val="00C66B4B"/>
    <w:rsid w:val="00C67354"/>
    <w:rsid w:val="00C70029"/>
    <w:rsid w:val="00C70149"/>
    <w:rsid w:val="00C709F3"/>
    <w:rsid w:val="00C710AC"/>
    <w:rsid w:val="00C713F2"/>
    <w:rsid w:val="00C716B9"/>
    <w:rsid w:val="00C71904"/>
    <w:rsid w:val="00C71B21"/>
    <w:rsid w:val="00C71BC8"/>
    <w:rsid w:val="00C72314"/>
    <w:rsid w:val="00C72788"/>
    <w:rsid w:val="00C72BB6"/>
    <w:rsid w:val="00C72D2A"/>
    <w:rsid w:val="00C72DA0"/>
    <w:rsid w:val="00C72EE6"/>
    <w:rsid w:val="00C72FBA"/>
    <w:rsid w:val="00C73310"/>
    <w:rsid w:val="00C73FB3"/>
    <w:rsid w:val="00C744CA"/>
    <w:rsid w:val="00C744F0"/>
    <w:rsid w:val="00C74925"/>
    <w:rsid w:val="00C74D56"/>
    <w:rsid w:val="00C74DAE"/>
    <w:rsid w:val="00C74FF2"/>
    <w:rsid w:val="00C750EF"/>
    <w:rsid w:val="00C750FF"/>
    <w:rsid w:val="00C75672"/>
    <w:rsid w:val="00C7599F"/>
    <w:rsid w:val="00C75A77"/>
    <w:rsid w:val="00C75D57"/>
    <w:rsid w:val="00C76239"/>
    <w:rsid w:val="00C7663C"/>
    <w:rsid w:val="00C76EBE"/>
    <w:rsid w:val="00C7708C"/>
    <w:rsid w:val="00C77980"/>
    <w:rsid w:val="00C77B92"/>
    <w:rsid w:val="00C77D10"/>
    <w:rsid w:val="00C809D2"/>
    <w:rsid w:val="00C8106F"/>
    <w:rsid w:val="00C81154"/>
    <w:rsid w:val="00C81D7A"/>
    <w:rsid w:val="00C82659"/>
    <w:rsid w:val="00C82C3C"/>
    <w:rsid w:val="00C82E26"/>
    <w:rsid w:val="00C83CFF"/>
    <w:rsid w:val="00C83FEE"/>
    <w:rsid w:val="00C84366"/>
    <w:rsid w:val="00C84815"/>
    <w:rsid w:val="00C851D5"/>
    <w:rsid w:val="00C85386"/>
    <w:rsid w:val="00C85601"/>
    <w:rsid w:val="00C85CE2"/>
    <w:rsid w:val="00C85D1F"/>
    <w:rsid w:val="00C863BE"/>
    <w:rsid w:val="00C866E5"/>
    <w:rsid w:val="00C866FB"/>
    <w:rsid w:val="00C868CC"/>
    <w:rsid w:val="00C875BD"/>
    <w:rsid w:val="00C87600"/>
    <w:rsid w:val="00C87BCC"/>
    <w:rsid w:val="00C87C8C"/>
    <w:rsid w:val="00C9002F"/>
    <w:rsid w:val="00C90F34"/>
    <w:rsid w:val="00C911C9"/>
    <w:rsid w:val="00C91769"/>
    <w:rsid w:val="00C91FFF"/>
    <w:rsid w:val="00C923D4"/>
    <w:rsid w:val="00C923E6"/>
    <w:rsid w:val="00C92720"/>
    <w:rsid w:val="00C92E86"/>
    <w:rsid w:val="00C93642"/>
    <w:rsid w:val="00C9388D"/>
    <w:rsid w:val="00C93AE4"/>
    <w:rsid w:val="00C9430B"/>
    <w:rsid w:val="00C94363"/>
    <w:rsid w:val="00C945FE"/>
    <w:rsid w:val="00C94791"/>
    <w:rsid w:val="00C94F5D"/>
    <w:rsid w:val="00C956A6"/>
    <w:rsid w:val="00C962CD"/>
    <w:rsid w:val="00C96547"/>
    <w:rsid w:val="00C967C8"/>
    <w:rsid w:val="00C969D5"/>
    <w:rsid w:val="00C96E2D"/>
    <w:rsid w:val="00C96E89"/>
    <w:rsid w:val="00C97DDF"/>
    <w:rsid w:val="00CA05A8"/>
    <w:rsid w:val="00CA0625"/>
    <w:rsid w:val="00CA0833"/>
    <w:rsid w:val="00CA0A06"/>
    <w:rsid w:val="00CA0BE5"/>
    <w:rsid w:val="00CA12FA"/>
    <w:rsid w:val="00CA1DC1"/>
    <w:rsid w:val="00CA21B0"/>
    <w:rsid w:val="00CA220C"/>
    <w:rsid w:val="00CA2221"/>
    <w:rsid w:val="00CA22A6"/>
    <w:rsid w:val="00CA3475"/>
    <w:rsid w:val="00CA3637"/>
    <w:rsid w:val="00CA36F9"/>
    <w:rsid w:val="00CA3DEA"/>
    <w:rsid w:val="00CA3ED8"/>
    <w:rsid w:val="00CA42F7"/>
    <w:rsid w:val="00CA45AB"/>
    <w:rsid w:val="00CA49ED"/>
    <w:rsid w:val="00CA4AF7"/>
    <w:rsid w:val="00CA4B5A"/>
    <w:rsid w:val="00CA523C"/>
    <w:rsid w:val="00CA5C6A"/>
    <w:rsid w:val="00CA60E5"/>
    <w:rsid w:val="00CA623B"/>
    <w:rsid w:val="00CA652A"/>
    <w:rsid w:val="00CA65F8"/>
    <w:rsid w:val="00CA6B44"/>
    <w:rsid w:val="00CA6B7C"/>
    <w:rsid w:val="00CA6BFF"/>
    <w:rsid w:val="00CA7474"/>
    <w:rsid w:val="00CA7B60"/>
    <w:rsid w:val="00CB035D"/>
    <w:rsid w:val="00CB07EA"/>
    <w:rsid w:val="00CB1117"/>
    <w:rsid w:val="00CB1184"/>
    <w:rsid w:val="00CB12BC"/>
    <w:rsid w:val="00CB141F"/>
    <w:rsid w:val="00CB20FA"/>
    <w:rsid w:val="00CB2397"/>
    <w:rsid w:val="00CB27C5"/>
    <w:rsid w:val="00CB2876"/>
    <w:rsid w:val="00CB2BFE"/>
    <w:rsid w:val="00CB2CD2"/>
    <w:rsid w:val="00CB30D3"/>
    <w:rsid w:val="00CB3382"/>
    <w:rsid w:val="00CB3B6D"/>
    <w:rsid w:val="00CB3DF5"/>
    <w:rsid w:val="00CB4654"/>
    <w:rsid w:val="00CB46C0"/>
    <w:rsid w:val="00CB5002"/>
    <w:rsid w:val="00CB55B2"/>
    <w:rsid w:val="00CB56CA"/>
    <w:rsid w:val="00CB592B"/>
    <w:rsid w:val="00CB61C2"/>
    <w:rsid w:val="00CB62B9"/>
    <w:rsid w:val="00CB688E"/>
    <w:rsid w:val="00CB69E5"/>
    <w:rsid w:val="00CB6E6E"/>
    <w:rsid w:val="00CB71BA"/>
    <w:rsid w:val="00CB71C2"/>
    <w:rsid w:val="00CB7745"/>
    <w:rsid w:val="00CC0454"/>
    <w:rsid w:val="00CC078B"/>
    <w:rsid w:val="00CC0842"/>
    <w:rsid w:val="00CC1139"/>
    <w:rsid w:val="00CC1147"/>
    <w:rsid w:val="00CC17BE"/>
    <w:rsid w:val="00CC18E5"/>
    <w:rsid w:val="00CC1B22"/>
    <w:rsid w:val="00CC1CCE"/>
    <w:rsid w:val="00CC21F6"/>
    <w:rsid w:val="00CC23B4"/>
    <w:rsid w:val="00CC28D1"/>
    <w:rsid w:val="00CC2E7B"/>
    <w:rsid w:val="00CC32D1"/>
    <w:rsid w:val="00CC33BF"/>
    <w:rsid w:val="00CC340D"/>
    <w:rsid w:val="00CC3585"/>
    <w:rsid w:val="00CC35FC"/>
    <w:rsid w:val="00CC36FC"/>
    <w:rsid w:val="00CC38B3"/>
    <w:rsid w:val="00CC38EA"/>
    <w:rsid w:val="00CC3BA8"/>
    <w:rsid w:val="00CC47AD"/>
    <w:rsid w:val="00CC4BFB"/>
    <w:rsid w:val="00CC52C1"/>
    <w:rsid w:val="00CC5E08"/>
    <w:rsid w:val="00CC675D"/>
    <w:rsid w:val="00CC69E4"/>
    <w:rsid w:val="00CC6FCD"/>
    <w:rsid w:val="00CC70AC"/>
    <w:rsid w:val="00CC76DC"/>
    <w:rsid w:val="00CC7CF0"/>
    <w:rsid w:val="00CD11EF"/>
    <w:rsid w:val="00CD1289"/>
    <w:rsid w:val="00CD136A"/>
    <w:rsid w:val="00CD16AE"/>
    <w:rsid w:val="00CD18C0"/>
    <w:rsid w:val="00CD18C9"/>
    <w:rsid w:val="00CD1969"/>
    <w:rsid w:val="00CD1F5A"/>
    <w:rsid w:val="00CD1FC1"/>
    <w:rsid w:val="00CD2247"/>
    <w:rsid w:val="00CD2925"/>
    <w:rsid w:val="00CD2BFF"/>
    <w:rsid w:val="00CD31D0"/>
    <w:rsid w:val="00CD3BB2"/>
    <w:rsid w:val="00CD3F14"/>
    <w:rsid w:val="00CD4148"/>
    <w:rsid w:val="00CD478C"/>
    <w:rsid w:val="00CD49A2"/>
    <w:rsid w:val="00CD519D"/>
    <w:rsid w:val="00CD51CB"/>
    <w:rsid w:val="00CD5C5C"/>
    <w:rsid w:val="00CD605D"/>
    <w:rsid w:val="00CD6235"/>
    <w:rsid w:val="00CD65AF"/>
    <w:rsid w:val="00CD6A6F"/>
    <w:rsid w:val="00CD6A84"/>
    <w:rsid w:val="00CD711B"/>
    <w:rsid w:val="00CD728D"/>
    <w:rsid w:val="00CD7ED0"/>
    <w:rsid w:val="00CE01DC"/>
    <w:rsid w:val="00CE039C"/>
    <w:rsid w:val="00CE068B"/>
    <w:rsid w:val="00CE06BA"/>
    <w:rsid w:val="00CE06CB"/>
    <w:rsid w:val="00CE0B2E"/>
    <w:rsid w:val="00CE13F4"/>
    <w:rsid w:val="00CE16DD"/>
    <w:rsid w:val="00CE19A1"/>
    <w:rsid w:val="00CE1A6C"/>
    <w:rsid w:val="00CE1D1A"/>
    <w:rsid w:val="00CE1DA8"/>
    <w:rsid w:val="00CE2745"/>
    <w:rsid w:val="00CE31D0"/>
    <w:rsid w:val="00CE3450"/>
    <w:rsid w:val="00CE4155"/>
    <w:rsid w:val="00CE43A8"/>
    <w:rsid w:val="00CE43B3"/>
    <w:rsid w:val="00CE450C"/>
    <w:rsid w:val="00CE473E"/>
    <w:rsid w:val="00CE4B9E"/>
    <w:rsid w:val="00CE4F61"/>
    <w:rsid w:val="00CE569E"/>
    <w:rsid w:val="00CE5B55"/>
    <w:rsid w:val="00CE5DBD"/>
    <w:rsid w:val="00CE5E5A"/>
    <w:rsid w:val="00CE5EAB"/>
    <w:rsid w:val="00CE618C"/>
    <w:rsid w:val="00CE62DC"/>
    <w:rsid w:val="00CE6D8C"/>
    <w:rsid w:val="00CE6FDC"/>
    <w:rsid w:val="00CE717B"/>
    <w:rsid w:val="00CE7385"/>
    <w:rsid w:val="00CE78E6"/>
    <w:rsid w:val="00CE7CEF"/>
    <w:rsid w:val="00CE7EAA"/>
    <w:rsid w:val="00CF01DA"/>
    <w:rsid w:val="00CF02DE"/>
    <w:rsid w:val="00CF02EE"/>
    <w:rsid w:val="00CF05E4"/>
    <w:rsid w:val="00CF0A34"/>
    <w:rsid w:val="00CF0D07"/>
    <w:rsid w:val="00CF0FF7"/>
    <w:rsid w:val="00CF1284"/>
    <w:rsid w:val="00CF1506"/>
    <w:rsid w:val="00CF1B47"/>
    <w:rsid w:val="00CF1FBF"/>
    <w:rsid w:val="00CF230C"/>
    <w:rsid w:val="00CF33D4"/>
    <w:rsid w:val="00CF375B"/>
    <w:rsid w:val="00CF3931"/>
    <w:rsid w:val="00CF43C2"/>
    <w:rsid w:val="00CF4674"/>
    <w:rsid w:val="00CF4A79"/>
    <w:rsid w:val="00CF5A6C"/>
    <w:rsid w:val="00CF5D77"/>
    <w:rsid w:val="00CF5F73"/>
    <w:rsid w:val="00CF5FBF"/>
    <w:rsid w:val="00CF6229"/>
    <w:rsid w:val="00CF66EE"/>
    <w:rsid w:val="00CF70D8"/>
    <w:rsid w:val="00CF78B0"/>
    <w:rsid w:val="00CF7921"/>
    <w:rsid w:val="00CF794C"/>
    <w:rsid w:val="00D0076D"/>
    <w:rsid w:val="00D0107A"/>
    <w:rsid w:val="00D018F0"/>
    <w:rsid w:val="00D01CBC"/>
    <w:rsid w:val="00D02126"/>
    <w:rsid w:val="00D0236C"/>
    <w:rsid w:val="00D02776"/>
    <w:rsid w:val="00D027E0"/>
    <w:rsid w:val="00D028C0"/>
    <w:rsid w:val="00D02ACD"/>
    <w:rsid w:val="00D02EC4"/>
    <w:rsid w:val="00D02FD7"/>
    <w:rsid w:val="00D031B3"/>
    <w:rsid w:val="00D032AC"/>
    <w:rsid w:val="00D03CEA"/>
    <w:rsid w:val="00D04050"/>
    <w:rsid w:val="00D0426A"/>
    <w:rsid w:val="00D05181"/>
    <w:rsid w:val="00D0594B"/>
    <w:rsid w:val="00D05C51"/>
    <w:rsid w:val="00D05E56"/>
    <w:rsid w:val="00D05F56"/>
    <w:rsid w:val="00D0619F"/>
    <w:rsid w:val="00D068E3"/>
    <w:rsid w:val="00D06F7B"/>
    <w:rsid w:val="00D07467"/>
    <w:rsid w:val="00D105B6"/>
    <w:rsid w:val="00D10AF8"/>
    <w:rsid w:val="00D10E72"/>
    <w:rsid w:val="00D11220"/>
    <w:rsid w:val="00D11A88"/>
    <w:rsid w:val="00D11DEB"/>
    <w:rsid w:val="00D12562"/>
    <w:rsid w:val="00D128EA"/>
    <w:rsid w:val="00D1320A"/>
    <w:rsid w:val="00D13503"/>
    <w:rsid w:val="00D1356F"/>
    <w:rsid w:val="00D13B8E"/>
    <w:rsid w:val="00D13C29"/>
    <w:rsid w:val="00D1406A"/>
    <w:rsid w:val="00D14DD0"/>
    <w:rsid w:val="00D1524F"/>
    <w:rsid w:val="00D155DB"/>
    <w:rsid w:val="00D15606"/>
    <w:rsid w:val="00D15B20"/>
    <w:rsid w:val="00D16101"/>
    <w:rsid w:val="00D1659E"/>
    <w:rsid w:val="00D168C3"/>
    <w:rsid w:val="00D1770B"/>
    <w:rsid w:val="00D20C39"/>
    <w:rsid w:val="00D20F3A"/>
    <w:rsid w:val="00D2110F"/>
    <w:rsid w:val="00D21402"/>
    <w:rsid w:val="00D21536"/>
    <w:rsid w:val="00D21760"/>
    <w:rsid w:val="00D21835"/>
    <w:rsid w:val="00D219AD"/>
    <w:rsid w:val="00D21CEA"/>
    <w:rsid w:val="00D21FEE"/>
    <w:rsid w:val="00D22273"/>
    <w:rsid w:val="00D22765"/>
    <w:rsid w:val="00D229EC"/>
    <w:rsid w:val="00D22BCD"/>
    <w:rsid w:val="00D22C1F"/>
    <w:rsid w:val="00D2314B"/>
    <w:rsid w:val="00D236A7"/>
    <w:rsid w:val="00D24026"/>
    <w:rsid w:val="00D24212"/>
    <w:rsid w:val="00D243CC"/>
    <w:rsid w:val="00D24767"/>
    <w:rsid w:val="00D24ABB"/>
    <w:rsid w:val="00D24C6D"/>
    <w:rsid w:val="00D25093"/>
    <w:rsid w:val="00D25174"/>
    <w:rsid w:val="00D25397"/>
    <w:rsid w:val="00D2692B"/>
    <w:rsid w:val="00D26E47"/>
    <w:rsid w:val="00D2745E"/>
    <w:rsid w:val="00D2797A"/>
    <w:rsid w:val="00D279C6"/>
    <w:rsid w:val="00D27AAD"/>
    <w:rsid w:val="00D27ABA"/>
    <w:rsid w:val="00D27F2E"/>
    <w:rsid w:val="00D308CB"/>
    <w:rsid w:val="00D30A2F"/>
    <w:rsid w:val="00D30FAB"/>
    <w:rsid w:val="00D31034"/>
    <w:rsid w:val="00D31094"/>
    <w:rsid w:val="00D311C1"/>
    <w:rsid w:val="00D3126F"/>
    <w:rsid w:val="00D3144A"/>
    <w:rsid w:val="00D31691"/>
    <w:rsid w:val="00D31839"/>
    <w:rsid w:val="00D31AB7"/>
    <w:rsid w:val="00D31B9A"/>
    <w:rsid w:val="00D31BB1"/>
    <w:rsid w:val="00D31C3E"/>
    <w:rsid w:val="00D321FB"/>
    <w:rsid w:val="00D32A3F"/>
    <w:rsid w:val="00D32AC2"/>
    <w:rsid w:val="00D32B98"/>
    <w:rsid w:val="00D32E63"/>
    <w:rsid w:val="00D33440"/>
    <w:rsid w:val="00D33C4A"/>
    <w:rsid w:val="00D33EA0"/>
    <w:rsid w:val="00D3411D"/>
    <w:rsid w:val="00D351F8"/>
    <w:rsid w:val="00D354F7"/>
    <w:rsid w:val="00D355A9"/>
    <w:rsid w:val="00D357DC"/>
    <w:rsid w:val="00D36415"/>
    <w:rsid w:val="00D36577"/>
    <w:rsid w:val="00D36733"/>
    <w:rsid w:val="00D367FA"/>
    <w:rsid w:val="00D37295"/>
    <w:rsid w:val="00D37304"/>
    <w:rsid w:val="00D3745D"/>
    <w:rsid w:val="00D3762D"/>
    <w:rsid w:val="00D37A9D"/>
    <w:rsid w:val="00D37C1D"/>
    <w:rsid w:val="00D40561"/>
    <w:rsid w:val="00D4084B"/>
    <w:rsid w:val="00D40DFD"/>
    <w:rsid w:val="00D4112B"/>
    <w:rsid w:val="00D417E1"/>
    <w:rsid w:val="00D41813"/>
    <w:rsid w:val="00D42039"/>
    <w:rsid w:val="00D4285B"/>
    <w:rsid w:val="00D42C3D"/>
    <w:rsid w:val="00D42EBA"/>
    <w:rsid w:val="00D42FE6"/>
    <w:rsid w:val="00D432DC"/>
    <w:rsid w:val="00D43585"/>
    <w:rsid w:val="00D436DB"/>
    <w:rsid w:val="00D438FC"/>
    <w:rsid w:val="00D441AE"/>
    <w:rsid w:val="00D44233"/>
    <w:rsid w:val="00D44446"/>
    <w:rsid w:val="00D44D87"/>
    <w:rsid w:val="00D4550D"/>
    <w:rsid w:val="00D45AF7"/>
    <w:rsid w:val="00D45B30"/>
    <w:rsid w:val="00D45EC2"/>
    <w:rsid w:val="00D462DC"/>
    <w:rsid w:val="00D464C6"/>
    <w:rsid w:val="00D46F81"/>
    <w:rsid w:val="00D475EE"/>
    <w:rsid w:val="00D47826"/>
    <w:rsid w:val="00D47AE4"/>
    <w:rsid w:val="00D5044B"/>
    <w:rsid w:val="00D51EF7"/>
    <w:rsid w:val="00D52139"/>
    <w:rsid w:val="00D52549"/>
    <w:rsid w:val="00D52892"/>
    <w:rsid w:val="00D52B93"/>
    <w:rsid w:val="00D52EBA"/>
    <w:rsid w:val="00D534FF"/>
    <w:rsid w:val="00D535B8"/>
    <w:rsid w:val="00D53913"/>
    <w:rsid w:val="00D53E0C"/>
    <w:rsid w:val="00D54659"/>
    <w:rsid w:val="00D549D1"/>
    <w:rsid w:val="00D549F2"/>
    <w:rsid w:val="00D54C73"/>
    <w:rsid w:val="00D559FC"/>
    <w:rsid w:val="00D55A01"/>
    <w:rsid w:val="00D5601E"/>
    <w:rsid w:val="00D561BB"/>
    <w:rsid w:val="00D563A1"/>
    <w:rsid w:val="00D5704C"/>
    <w:rsid w:val="00D572A9"/>
    <w:rsid w:val="00D5755A"/>
    <w:rsid w:val="00D57699"/>
    <w:rsid w:val="00D5772B"/>
    <w:rsid w:val="00D57A83"/>
    <w:rsid w:val="00D57F8E"/>
    <w:rsid w:val="00D60099"/>
    <w:rsid w:val="00D60183"/>
    <w:rsid w:val="00D60295"/>
    <w:rsid w:val="00D60571"/>
    <w:rsid w:val="00D6099B"/>
    <w:rsid w:val="00D6129F"/>
    <w:rsid w:val="00D61482"/>
    <w:rsid w:val="00D61B0D"/>
    <w:rsid w:val="00D61BCC"/>
    <w:rsid w:val="00D62302"/>
    <w:rsid w:val="00D624EC"/>
    <w:rsid w:val="00D63EDB"/>
    <w:rsid w:val="00D646A5"/>
    <w:rsid w:val="00D653B4"/>
    <w:rsid w:val="00D65704"/>
    <w:rsid w:val="00D659E7"/>
    <w:rsid w:val="00D65A85"/>
    <w:rsid w:val="00D6652C"/>
    <w:rsid w:val="00D66906"/>
    <w:rsid w:val="00D677C2"/>
    <w:rsid w:val="00D67A36"/>
    <w:rsid w:val="00D67AC8"/>
    <w:rsid w:val="00D67C33"/>
    <w:rsid w:val="00D67DD9"/>
    <w:rsid w:val="00D67DF9"/>
    <w:rsid w:val="00D70954"/>
    <w:rsid w:val="00D709AF"/>
    <w:rsid w:val="00D70ED3"/>
    <w:rsid w:val="00D70F3A"/>
    <w:rsid w:val="00D710BA"/>
    <w:rsid w:val="00D711E3"/>
    <w:rsid w:val="00D71228"/>
    <w:rsid w:val="00D72569"/>
    <w:rsid w:val="00D729E0"/>
    <w:rsid w:val="00D72D5A"/>
    <w:rsid w:val="00D72F9C"/>
    <w:rsid w:val="00D73512"/>
    <w:rsid w:val="00D73750"/>
    <w:rsid w:val="00D73757"/>
    <w:rsid w:val="00D73762"/>
    <w:rsid w:val="00D73C46"/>
    <w:rsid w:val="00D73D2B"/>
    <w:rsid w:val="00D7519A"/>
    <w:rsid w:val="00D76B47"/>
    <w:rsid w:val="00D76CBF"/>
    <w:rsid w:val="00D76D4F"/>
    <w:rsid w:val="00D77037"/>
    <w:rsid w:val="00D7727D"/>
    <w:rsid w:val="00D773B1"/>
    <w:rsid w:val="00D77439"/>
    <w:rsid w:val="00D77470"/>
    <w:rsid w:val="00D775BD"/>
    <w:rsid w:val="00D776A4"/>
    <w:rsid w:val="00D80215"/>
    <w:rsid w:val="00D80465"/>
    <w:rsid w:val="00D80551"/>
    <w:rsid w:val="00D80DA5"/>
    <w:rsid w:val="00D8132D"/>
    <w:rsid w:val="00D81A0B"/>
    <w:rsid w:val="00D81F61"/>
    <w:rsid w:val="00D82C2F"/>
    <w:rsid w:val="00D82DB1"/>
    <w:rsid w:val="00D83470"/>
    <w:rsid w:val="00D83926"/>
    <w:rsid w:val="00D84628"/>
    <w:rsid w:val="00D8467E"/>
    <w:rsid w:val="00D84691"/>
    <w:rsid w:val="00D84761"/>
    <w:rsid w:val="00D85D63"/>
    <w:rsid w:val="00D86BDF"/>
    <w:rsid w:val="00D87048"/>
    <w:rsid w:val="00D870DE"/>
    <w:rsid w:val="00D91697"/>
    <w:rsid w:val="00D91A46"/>
    <w:rsid w:val="00D91B20"/>
    <w:rsid w:val="00D9265F"/>
    <w:rsid w:val="00D9270B"/>
    <w:rsid w:val="00D92DED"/>
    <w:rsid w:val="00D92E5D"/>
    <w:rsid w:val="00D93386"/>
    <w:rsid w:val="00D93519"/>
    <w:rsid w:val="00D93740"/>
    <w:rsid w:val="00D945AA"/>
    <w:rsid w:val="00D94AB0"/>
    <w:rsid w:val="00D94D96"/>
    <w:rsid w:val="00D9515E"/>
    <w:rsid w:val="00D95249"/>
    <w:rsid w:val="00D958E6"/>
    <w:rsid w:val="00D95A5F"/>
    <w:rsid w:val="00D95E88"/>
    <w:rsid w:val="00D95FEC"/>
    <w:rsid w:val="00D96520"/>
    <w:rsid w:val="00D96817"/>
    <w:rsid w:val="00D96A0A"/>
    <w:rsid w:val="00D96DDE"/>
    <w:rsid w:val="00D97CF3"/>
    <w:rsid w:val="00D97F3A"/>
    <w:rsid w:val="00DA05B1"/>
    <w:rsid w:val="00DA0E9B"/>
    <w:rsid w:val="00DA0FAF"/>
    <w:rsid w:val="00DA1198"/>
    <w:rsid w:val="00DA146F"/>
    <w:rsid w:val="00DA1821"/>
    <w:rsid w:val="00DA1C4C"/>
    <w:rsid w:val="00DA269C"/>
    <w:rsid w:val="00DA28C7"/>
    <w:rsid w:val="00DA28D7"/>
    <w:rsid w:val="00DA2994"/>
    <w:rsid w:val="00DA2D1C"/>
    <w:rsid w:val="00DA340C"/>
    <w:rsid w:val="00DA39F5"/>
    <w:rsid w:val="00DA3C52"/>
    <w:rsid w:val="00DA42EA"/>
    <w:rsid w:val="00DA44F4"/>
    <w:rsid w:val="00DA4758"/>
    <w:rsid w:val="00DA48E2"/>
    <w:rsid w:val="00DA4CE5"/>
    <w:rsid w:val="00DA50C4"/>
    <w:rsid w:val="00DA5450"/>
    <w:rsid w:val="00DA616F"/>
    <w:rsid w:val="00DA644F"/>
    <w:rsid w:val="00DA6520"/>
    <w:rsid w:val="00DA66D5"/>
    <w:rsid w:val="00DA6834"/>
    <w:rsid w:val="00DA690B"/>
    <w:rsid w:val="00DA694A"/>
    <w:rsid w:val="00DA7096"/>
    <w:rsid w:val="00DA716C"/>
    <w:rsid w:val="00DA738D"/>
    <w:rsid w:val="00DA7E17"/>
    <w:rsid w:val="00DB03C5"/>
    <w:rsid w:val="00DB0494"/>
    <w:rsid w:val="00DB06F5"/>
    <w:rsid w:val="00DB0806"/>
    <w:rsid w:val="00DB0A6F"/>
    <w:rsid w:val="00DB0B67"/>
    <w:rsid w:val="00DB0BD3"/>
    <w:rsid w:val="00DB0BF4"/>
    <w:rsid w:val="00DB144B"/>
    <w:rsid w:val="00DB1790"/>
    <w:rsid w:val="00DB17A0"/>
    <w:rsid w:val="00DB19B7"/>
    <w:rsid w:val="00DB1CFE"/>
    <w:rsid w:val="00DB1DEE"/>
    <w:rsid w:val="00DB2484"/>
    <w:rsid w:val="00DB2568"/>
    <w:rsid w:val="00DB28A5"/>
    <w:rsid w:val="00DB2AF1"/>
    <w:rsid w:val="00DB2EE1"/>
    <w:rsid w:val="00DB302F"/>
    <w:rsid w:val="00DB3144"/>
    <w:rsid w:val="00DB324F"/>
    <w:rsid w:val="00DB358E"/>
    <w:rsid w:val="00DB3C2D"/>
    <w:rsid w:val="00DB3D54"/>
    <w:rsid w:val="00DB3DF3"/>
    <w:rsid w:val="00DB3E0E"/>
    <w:rsid w:val="00DB4581"/>
    <w:rsid w:val="00DB4BB8"/>
    <w:rsid w:val="00DB4C1B"/>
    <w:rsid w:val="00DB4F2F"/>
    <w:rsid w:val="00DB4F9C"/>
    <w:rsid w:val="00DB5302"/>
    <w:rsid w:val="00DB535F"/>
    <w:rsid w:val="00DB5406"/>
    <w:rsid w:val="00DB5798"/>
    <w:rsid w:val="00DB5D2D"/>
    <w:rsid w:val="00DB5EEE"/>
    <w:rsid w:val="00DB6030"/>
    <w:rsid w:val="00DB68CA"/>
    <w:rsid w:val="00DB7311"/>
    <w:rsid w:val="00DB73BC"/>
    <w:rsid w:val="00DB755B"/>
    <w:rsid w:val="00DB7657"/>
    <w:rsid w:val="00DB780D"/>
    <w:rsid w:val="00DC000D"/>
    <w:rsid w:val="00DC02C2"/>
    <w:rsid w:val="00DC0472"/>
    <w:rsid w:val="00DC04A4"/>
    <w:rsid w:val="00DC05F0"/>
    <w:rsid w:val="00DC0803"/>
    <w:rsid w:val="00DC08B0"/>
    <w:rsid w:val="00DC0CB5"/>
    <w:rsid w:val="00DC11FC"/>
    <w:rsid w:val="00DC122D"/>
    <w:rsid w:val="00DC128B"/>
    <w:rsid w:val="00DC2995"/>
    <w:rsid w:val="00DC2D1F"/>
    <w:rsid w:val="00DC2EE6"/>
    <w:rsid w:val="00DC2EED"/>
    <w:rsid w:val="00DC3030"/>
    <w:rsid w:val="00DC3233"/>
    <w:rsid w:val="00DC38EA"/>
    <w:rsid w:val="00DC396B"/>
    <w:rsid w:val="00DC44BE"/>
    <w:rsid w:val="00DC471B"/>
    <w:rsid w:val="00DC4D90"/>
    <w:rsid w:val="00DC5695"/>
    <w:rsid w:val="00DC60B0"/>
    <w:rsid w:val="00DC7069"/>
    <w:rsid w:val="00DC723C"/>
    <w:rsid w:val="00DC7284"/>
    <w:rsid w:val="00DC72E0"/>
    <w:rsid w:val="00DC7BF8"/>
    <w:rsid w:val="00DC7D87"/>
    <w:rsid w:val="00DC7E80"/>
    <w:rsid w:val="00DD08E4"/>
    <w:rsid w:val="00DD0A8E"/>
    <w:rsid w:val="00DD0BE7"/>
    <w:rsid w:val="00DD16DD"/>
    <w:rsid w:val="00DD2138"/>
    <w:rsid w:val="00DD245B"/>
    <w:rsid w:val="00DD24E0"/>
    <w:rsid w:val="00DD284F"/>
    <w:rsid w:val="00DD303A"/>
    <w:rsid w:val="00DD3DDF"/>
    <w:rsid w:val="00DD44CD"/>
    <w:rsid w:val="00DD49EF"/>
    <w:rsid w:val="00DD4E00"/>
    <w:rsid w:val="00DD4F0C"/>
    <w:rsid w:val="00DD5453"/>
    <w:rsid w:val="00DD54EF"/>
    <w:rsid w:val="00DD5901"/>
    <w:rsid w:val="00DD5DF5"/>
    <w:rsid w:val="00DD5EB8"/>
    <w:rsid w:val="00DD672B"/>
    <w:rsid w:val="00DD705B"/>
    <w:rsid w:val="00DD73F5"/>
    <w:rsid w:val="00DD7550"/>
    <w:rsid w:val="00DD7CC6"/>
    <w:rsid w:val="00DE0180"/>
    <w:rsid w:val="00DE0772"/>
    <w:rsid w:val="00DE0ED5"/>
    <w:rsid w:val="00DE185B"/>
    <w:rsid w:val="00DE1B3D"/>
    <w:rsid w:val="00DE1E44"/>
    <w:rsid w:val="00DE2111"/>
    <w:rsid w:val="00DE280B"/>
    <w:rsid w:val="00DE290B"/>
    <w:rsid w:val="00DE2C08"/>
    <w:rsid w:val="00DE2F69"/>
    <w:rsid w:val="00DE2FC3"/>
    <w:rsid w:val="00DE30A5"/>
    <w:rsid w:val="00DE334D"/>
    <w:rsid w:val="00DE357C"/>
    <w:rsid w:val="00DE36FF"/>
    <w:rsid w:val="00DE3E92"/>
    <w:rsid w:val="00DE4CDA"/>
    <w:rsid w:val="00DE4F1C"/>
    <w:rsid w:val="00DE5162"/>
    <w:rsid w:val="00DE517E"/>
    <w:rsid w:val="00DE53D1"/>
    <w:rsid w:val="00DE5F6B"/>
    <w:rsid w:val="00DE62C2"/>
    <w:rsid w:val="00DE6499"/>
    <w:rsid w:val="00DE710E"/>
    <w:rsid w:val="00DE7B03"/>
    <w:rsid w:val="00DE7CBE"/>
    <w:rsid w:val="00DE7CFD"/>
    <w:rsid w:val="00DE7DC7"/>
    <w:rsid w:val="00DF00B5"/>
    <w:rsid w:val="00DF00E2"/>
    <w:rsid w:val="00DF01D5"/>
    <w:rsid w:val="00DF01F4"/>
    <w:rsid w:val="00DF02E8"/>
    <w:rsid w:val="00DF037F"/>
    <w:rsid w:val="00DF03C5"/>
    <w:rsid w:val="00DF0579"/>
    <w:rsid w:val="00DF076C"/>
    <w:rsid w:val="00DF0BC0"/>
    <w:rsid w:val="00DF161E"/>
    <w:rsid w:val="00DF1FB2"/>
    <w:rsid w:val="00DF2102"/>
    <w:rsid w:val="00DF27D1"/>
    <w:rsid w:val="00DF2878"/>
    <w:rsid w:val="00DF3221"/>
    <w:rsid w:val="00DF3EA1"/>
    <w:rsid w:val="00DF578F"/>
    <w:rsid w:val="00DF6631"/>
    <w:rsid w:val="00DF683A"/>
    <w:rsid w:val="00DF6A59"/>
    <w:rsid w:val="00DF6DFD"/>
    <w:rsid w:val="00DF7714"/>
    <w:rsid w:val="00DF7839"/>
    <w:rsid w:val="00DF7A30"/>
    <w:rsid w:val="00DF7E34"/>
    <w:rsid w:val="00E00255"/>
    <w:rsid w:val="00E00A2C"/>
    <w:rsid w:val="00E00C26"/>
    <w:rsid w:val="00E00CA5"/>
    <w:rsid w:val="00E00F80"/>
    <w:rsid w:val="00E011D7"/>
    <w:rsid w:val="00E015C5"/>
    <w:rsid w:val="00E0178D"/>
    <w:rsid w:val="00E02043"/>
    <w:rsid w:val="00E022B2"/>
    <w:rsid w:val="00E022EF"/>
    <w:rsid w:val="00E023B1"/>
    <w:rsid w:val="00E02A1E"/>
    <w:rsid w:val="00E03235"/>
    <w:rsid w:val="00E03373"/>
    <w:rsid w:val="00E03A0C"/>
    <w:rsid w:val="00E04128"/>
    <w:rsid w:val="00E04A92"/>
    <w:rsid w:val="00E04BCF"/>
    <w:rsid w:val="00E05074"/>
    <w:rsid w:val="00E0582D"/>
    <w:rsid w:val="00E05D0F"/>
    <w:rsid w:val="00E05DC5"/>
    <w:rsid w:val="00E060FC"/>
    <w:rsid w:val="00E067F5"/>
    <w:rsid w:val="00E06824"/>
    <w:rsid w:val="00E06B6D"/>
    <w:rsid w:val="00E07403"/>
    <w:rsid w:val="00E07596"/>
    <w:rsid w:val="00E105CF"/>
    <w:rsid w:val="00E10726"/>
    <w:rsid w:val="00E10A33"/>
    <w:rsid w:val="00E12637"/>
    <w:rsid w:val="00E12AD3"/>
    <w:rsid w:val="00E12B87"/>
    <w:rsid w:val="00E13A6F"/>
    <w:rsid w:val="00E13B0C"/>
    <w:rsid w:val="00E13F49"/>
    <w:rsid w:val="00E140B5"/>
    <w:rsid w:val="00E145CE"/>
    <w:rsid w:val="00E1491A"/>
    <w:rsid w:val="00E157BF"/>
    <w:rsid w:val="00E15E76"/>
    <w:rsid w:val="00E161A7"/>
    <w:rsid w:val="00E1693B"/>
    <w:rsid w:val="00E169F8"/>
    <w:rsid w:val="00E16ABD"/>
    <w:rsid w:val="00E16D56"/>
    <w:rsid w:val="00E17546"/>
    <w:rsid w:val="00E17F49"/>
    <w:rsid w:val="00E20056"/>
    <w:rsid w:val="00E20152"/>
    <w:rsid w:val="00E20A52"/>
    <w:rsid w:val="00E20D7C"/>
    <w:rsid w:val="00E21B0B"/>
    <w:rsid w:val="00E21EA7"/>
    <w:rsid w:val="00E227FC"/>
    <w:rsid w:val="00E22B6F"/>
    <w:rsid w:val="00E23DFD"/>
    <w:rsid w:val="00E24325"/>
    <w:rsid w:val="00E244F7"/>
    <w:rsid w:val="00E2599C"/>
    <w:rsid w:val="00E25F3A"/>
    <w:rsid w:val="00E25F95"/>
    <w:rsid w:val="00E2602A"/>
    <w:rsid w:val="00E26273"/>
    <w:rsid w:val="00E26447"/>
    <w:rsid w:val="00E267F7"/>
    <w:rsid w:val="00E270E2"/>
    <w:rsid w:val="00E276AF"/>
    <w:rsid w:val="00E27AC0"/>
    <w:rsid w:val="00E27B02"/>
    <w:rsid w:val="00E27D1F"/>
    <w:rsid w:val="00E27E03"/>
    <w:rsid w:val="00E27FB8"/>
    <w:rsid w:val="00E30541"/>
    <w:rsid w:val="00E3057F"/>
    <w:rsid w:val="00E307BC"/>
    <w:rsid w:val="00E3090D"/>
    <w:rsid w:val="00E30E3F"/>
    <w:rsid w:val="00E315D9"/>
    <w:rsid w:val="00E31831"/>
    <w:rsid w:val="00E31C47"/>
    <w:rsid w:val="00E325A0"/>
    <w:rsid w:val="00E32705"/>
    <w:rsid w:val="00E3297E"/>
    <w:rsid w:val="00E32994"/>
    <w:rsid w:val="00E3318E"/>
    <w:rsid w:val="00E331EA"/>
    <w:rsid w:val="00E336F8"/>
    <w:rsid w:val="00E33FA7"/>
    <w:rsid w:val="00E342A0"/>
    <w:rsid w:val="00E348D6"/>
    <w:rsid w:val="00E349F4"/>
    <w:rsid w:val="00E352A1"/>
    <w:rsid w:val="00E352C3"/>
    <w:rsid w:val="00E35B03"/>
    <w:rsid w:val="00E35E7E"/>
    <w:rsid w:val="00E3642D"/>
    <w:rsid w:val="00E3655E"/>
    <w:rsid w:val="00E36939"/>
    <w:rsid w:val="00E36FD1"/>
    <w:rsid w:val="00E37511"/>
    <w:rsid w:val="00E40126"/>
    <w:rsid w:val="00E40755"/>
    <w:rsid w:val="00E40780"/>
    <w:rsid w:val="00E4078D"/>
    <w:rsid w:val="00E409AF"/>
    <w:rsid w:val="00E40C7E"/>
    <w:rsid w:val="00E4177F"/>
    <w:rsid w:val="00E418C4"/>
    <w:rsid w:val="00E41C1C"/>
    <w:rsid w:val="00E41CFB"/>
    <w:rsid w:val="00E420AB"/>
    <w:rsid w:val="00E42600"/>
    <w:rsid w:val="00E42DC9"/>
    <w:rsid w:val="00E42F1D"/>
    <w:rsid w:val="00E431CB"/>
    <w:rsid w:val="00E432A2"/>
    <w:rsid w:val="00E43506"/>
    <w:rsid w:val="00E43B0A"/>
    <w:rsid w:val="00E44076"/>
    <w:rsid w:val="00E443A0"/>
    <w:rsid w:val="00E44AD4"/>
    <w:rsid w:val="00E45564"/>
    <w:rsid w:val="00E45B83"/>
    <w:rsid w:val="00E45BDA"/>
    <w:rsid w:val="00E464C8"/>
    <w:rsid w:val="00E466C5"/>
    <w:rsid w:val="00E469D6"/>
    <w:rsid w:val="00E47B50"/>
    <w:rsid w:val="00E502E2"/>
    <w:rsid w:val="00E503A7"/>
    <w:rsid w:val="00E5041B"/>
    <w:rsid w:val="00E50705"/>
    <w:rsid w:val="00E50867"/>
    <w:rsid w:val="00E50E64"/>
    <w:rsid w:val="00E50E85"/>
    <w:rsid w:val="00E516DE"/>
    <w:rsid w:val="00E519F5"/>
    <w:rsid w:val="00E51F06"/>
    <w:rsid w:val="00E52084"/>
    <w:rsid w:val="00E52114"/>
    <w:rsid w:val="00E521AA"/>
    <w:rsid w:val="00E52383"/>
    <w:rsid w:val="00E52586"/>
    <w:rsid w:val="00E5259D"/>
    <w:rsid w:val="00E529BC"/>
    <w:rsid w:val="00E52D19"/>
    <w:rsid w:val="00E53F0F"/>
    <w:rsid w:val="00E540D0"/>
    <w:rsid w:val="00E541B6"/>
    <w:rsid w:val="00E54840"/>
    <w:rsid w:val="00E5490E"/>
    <w:rsid w:val="00E54D20"/>
    <w:rsid w:val="00E54F05"/>
    <w:rsid w:val="00E54F45"/>
    <w:rsid w:val="00E553E4"/>
    <w:rsid w:val="00E556CB"/>
    <w:rsid w:val="00E55FBF"/>
    <w:rsid w:val="00E56616"/>
    <w:rsid w:val="00E56F72"/>
    <w:rsid w:val="00E577E5"/>
    <w:rsid w:val="00E57B86"/>
    <w:rsid w:val="00E57D99"/>
    <w:rsid w:val="00E60590"/>
    <w:rsid w:val="00E60B46"/>
    <w:rsid w:val="00E6107B"/>
    <w:rsid w:val="00E61671"/>
    <w:rsid w:val="00E61976"/>
    <w:rsid w:val="00E621A7"/>
    <w:rsid w:val="00E62D01"/>
    <w:rsid w:val="00E62EB0"/>
    <w:rsid w:val="00E62EDA"/>
    <w:rsid w:val="00E62EED"/>
    <w:rsid w:val="00E63108"/>
    <w:rsid w:val="00E632DD"/>
    <w:rsid w:val="00E6376C"/>
    <w:rsid w:val="00E638A3"/>
    <w:rsid w:val="00E6485F"/>
    <w:rsid w:val="00E64880"/>
    <w:rsid w:val="00E64DC8"/>
    <w:rsid w:val="00E6508B"/>
    <w:rsid w:val="00E650A0"/>
    <w:rsid w:val="00E65168"/>
    <w:rsid w:val="00E65304"/>
    <w:rsid w:val="00E65B14"/>
    <w:rsid w:val="00E65D60"/>
    <w:rsid w:val="00E661CB"/>
    <w:rsid w:val="00E66661"/>
    <w:rsid w:val="00E6668D"/>
    <w:rsid w:val="00E666BF"/>
    <w:rsid w:val="00E66DDB"/>
    <w:rsid w:val="00E676DA"/>
    <w:rsid w:val="00E676E4"/>
    <w:rsid w:val="00E67A24"/>
    <w:rsid w:val="00E67C52"/>
    <w:rsid w:val="00E67F17"/>
    <w:rsid w:val="00E7009B"/>
    <w:rsid w:val="00E70414"/>
    <w:rsid w:val="00E708CF"/>
    <w:rsid w:val="00E70A78"/>
    <w:rsid w:val="00E710EC"/>
    <w:rsid w:val="00E71603"/>
    <w:rsid w:val="00E71A46"/>
    <w:rsid w:val="00E72031"/>
    <w:rsid w:val="00E722C0"/>
    <w:rsid w:val="00E72657"/>
    <w:rsid w:val="00E73279"/>
    <w:rsid w:val="00E7346A"/>
    <w:rsid w:val="00E73AFF"/>
    <w:rsid w:val="00E73C76"/>
    <w:rsid w:val="00E742D6"/>
    <w:rsid w:val="00E742FE"/>
    <w:rsid w:val="00E744CC"/>
    <w:rsid w:val="00E74952"/>
    <w:rsid w:val="00E74E87"/>
    <w:rsid w:val="00E75123"/>
    <w:rsid w:val="00E75C58"/>
    <w:rsid w:val="00E761A1"/>
    <w:rsid w:val="00E764B8"/>
    <w:rsid w:val="00E764CB"/>
    <w:rsid w:val="00E76632"/>
    <w:rsid w:val="00E767B9"/>
    <w:rsid w:val="00E77235"/>
    <w:rsid w:val="00E77365"/>
    <w:rsid w:val="00E773DD"/>
    <w:rsid w:val="00E775C1"/>
    <w:rsid w:val="00E77A87"/>
    <w:rsid w:val="00E77D0F"/>
    <w:rsid w:val="00E77D77"/>
    <w:rsid w:val="00E8021E"/>
    <w:rsid w:val="00E806B9"/>
    <w:rsid w:val="00E80CFC"/>
    <w:rsid w:val="00E81762"/>
    <w:rsid w:val="00E817A1"/>
    <w:rsid w:val="00E81C2E"/>
    <w:rsid w:val="00E82507"/>
    <w:rsid w:val="00E82F57"/>
    <w:rsid w:val="00E8312B"/>
    <w:rsid w:val="00E83602"/>
    <w:rsid w:val="00E83C42"/>
    <w:rsid w:val="00E83D1B"/>
    <w:rsid w:val="00E8441E"/>
    <w:rsid w:val="00E84695"/>
    <w:rsid w:val="00E84A26"/>
    <w:rsid w:val="00E85537"/>
    <w:rsid w:val="00E85934"/>
    <w:rsid w:val="00E85AE1"/>
    <w:rsid w:val="00E85B2A"/>
    <w:rsid w:val="00E86602"/>
    <w:rsid w:val="00E86A12"/>
    <w:rsid w:val="00E86F6E"/>
    <w:rsid w:val="00E87283"/>
    <w:rsid w:val="00E8744F"/>
    <w:rsid w:val="00E87D0B"/>
    <w:rsid w:val="00E87E1F"/>
    <w:rsid w:val="00E87FB5"/>
    <w:rsid w:val="00E90087"/>
    <w:rsid w:val="00E90204"/>
    <w:rsid w:val="00E907F1"/>
    <w:rsid w:val="00E90B3E"/>
    <w:rsid w:val="00E91303"/>
    <w:rsid w:val="00E916E1"/>
    <w:rsid w:val="00E917F1"/>
    <w:rsid w:val="00E91D92"/>
    <w:rsid w:val="00E91E8C"/>
    <w:rsid w:val="00E91FC0"/>
    <w:rsid w:val="00E920EA"/>
    <w:rsid w:val="00E92C29"/>
    <w:rsid w:val="00E93178"/>
    <w:rsid w:val="00E93D2E"/>
    <w:rsid w:val="00E94C3F"/>
    <w:rsid w:val="00E94E73"/>
    <w:rsid w:val="00E95057"/>
    <w:rsid w:val="00E951EF"/>
    <w:rsid w:val="00E95ABF"/>
    <w:rsid w:val="00E95BD9"/>
    <w:rsid w:val="00E95F1F"/>
    <w:rsid w:val="00E96048"/>
    <w:rsid w:val="00E960A1"/>
    <w:rsid w:val="00E9644F"/>
    <w:rsid w:val="00E965DD"/>
    <w:rsid w:val="00E9720F"/>
    <w:rsid w:val="00E97B8D"/>
    <w:rsid w:val="00EA0734"/>
    <w:rsid w:val="00EA0B45"/>
    <w:rsid w:val="00EA0CDB"/>
    <w:rsid w:val="00EA19F2"/>
    <w:rsid w:val="00EA1D88"/>
    <w:rsid w:val="00EA1DC6"/>
    <w:rsid w:val="00EA2298"/>
    <w:rsid w:val="00EA25DA"/>
    <w:rsid w:val="00EA2760"/>
    <w:rsid w:val="00EA2CD5"/>
    <w:rsid w:val="00EA354A"/>
    <w:rsid w:val="00EA3703"/>
    <w:rsid w:val="00EA38B9"/>
    <w:rsid w:val="00EA40B9"/>
    <w:rsid w:val="00EA42E1"/>
    <w:rsid w:val="00EA45FE"/>
    <w:rsid w:val="00EA4FA0"/>
    <w:rsid w:val="00EA53A1"/>
    <w:rsid w:val="00EA57A6"/>
    <w:rsid w:val="00EA64BB"/>
    <w:rsid w:val="00EA6AF0"/>
    <w:rsid w:val="00EA6EA0"/>
    <w:rsid w:val="00EA7117"/>
    <w:rsid w:val="00EA712C"/>
    <w:rsid w:val="00EA74E1"/>
    <w:rsid w:val="00EA7A1D"/>
    <w:rsid w:val="00EA7B38"/>
    <w:rsid w:val="00EA7E9E"/>
    <w:rsid w:val="00EB032B"/>
    <w:rsid w:val="00EB0575"/>
    <w:rsid w:val="00EB05E2"/>
    <w:rsid w:val="00EB0BEB"/>
    <w:rsid w:val="00EB0D31"/>
    <w:rsid w:val="00EB0F58"/>
    <w:rsid w:val="00EB1145"/>
    <w:rsid w:val="00EB1239"/>
    <w:rsid w:val="00EB1291"/>
    <w:rsid w:val="00EB1751"/>
    <w:rsid w:val="00EB1D8E"/>
    <w:rsid w:val="00EB209E"/>
    <w:rsid w:val="00EB2465"/>
    <w:rsid w:val="00EB26CF"/>
    <w:rsid w:val="00EB30AD"/>
    <w:rsid w:val="00EB3148"/>
    <w:rsid w:val="00EB32E5"/>
    <w:rsid w:val="00EB36F3"/>
    <w:rsid w:val="00EB36F8"/>
    <w:rsid w:val="00EB386F"/>
    <w:rsid w:val="00EB3930"/>
    <w:rsid w:val="00EB4A99"/>
    <w:rsid w:val="00EB4AC0"/>
    <w:rsid w:val="00EB5221"/>
    <w:rsid w:val="00EB56FD"/>
    <w:rsid w:val="00EB5752"/>
    <w:rsid w:val="00EB675A"/>
    <w:rsid w:val="00EB7C6E"/>
    <w:rsid w:val="00EB7F17"/>
    <w:rsid w:val="00EC005A"/>
    <w:rsid w:val="00EC09C1"/>
    <w:rsid w:val="00EC0CF7"/>
    <w:rsid w:val="00EC0D8A"/>
    <w:rsid w:val="00EC0F81"/>
    <w:rsid w:val="00EC1245"/>
    <w:rsid w:val="00EC18BA"/>
    <w:rsid w:val="00EC1B6D"/>
    <w:rsid w:val="00EC1F14"/>
    <w:rsid w:val="00EC24B3"/>
    <w:rsid w:val="00EC2A7C"/>
    <w:rsid w:val="00EC3CDB"/>
    <w:rsid w:val="00EC4268"/>
    <w:rsid w:val="00EC48FE"/>
    <w:rsid w:val="00EC5A35"/>
    <w:rsid w:val="00EC5C0E"/>
    <w:rsid w:val="00EC6156"/>
    <w:rsid w:val="00EC6531"/>
    <w:rsid w:val="00EC66E9"/>
    <w:rsid w:val="00EC68F5"/>
    <w:rsid w:val="00EC6FEA"/>
    <w:rsid w:val="00EC7246"/>
    <w:rsid w:val="00EC7B7D"/>
    <w:rsid w:val="00EC7F94"/>
    <w:rsid w:val="00ED00EC"/>
    <w:rsid w:val="00ED05D8"/>
    <w:rsid w:val="00ED08CA"/>
    <w:rsid w:val="00ED0A88"/>
    <w:rsid w:val="00ED0AB7"/>
    <w:rsid w:val="00ED0F65"/>
    <w:rsid w:val="00ED10C6"/>
    <w:rsid w:val="00ED15A2"/>
    <w:rsid w:val="00ED16FD"/>
    <w:rsid w:val="00ED1AB4"/>
    <w:rsid w:val="00ED22B2"/>
    <w:rsid w:val="00ED25E5"/>
    <w:rsid w:val="00ED2BC6"/>
    <w:rsid w:val="00ED3219"/>
    <w:rsid w:val="00ED35D4"/>
    <w:rsid w:val="00ED3713"/>
    <w:rsid w:val="00ED3E63"/>
    <w:rsid w:val="00ED53C4"/>
    <w:rsid w:val="00ED5786"/>
    <w:rsid w:val="00ED599C"/>
    <w:rsid w:val="00ED5A5B"/>
    <w:rsid w:val="00ED6D21"/>
    <w:rsid w:val="00ED711B"/>
    <w:rsid w:val="00ED7E2F"/>
    <w:rsid w:val="00EE0211"/>
    <w:rsid w:val="00EE0624"/>
    <w:rsid w:val="00EE16FC"/>
    <w:rsid w:val="00EE1B61"/>
    <w:rsid w:val="00EE1C53"/>
    <w:rsid w:val="00EE1FB6"/>
    <w:rsid w:val="00EE1FE8"/>
    <w:rsid w:val="00EE2068"/>
    <w:rsid w:val="00EE22C8"/>
    <w:rsid w:val="00EE26D6"/>
    <w:rsid w:val="00EE2B64"/>
    <w:rsid w:val="00EE337E"/>
    <w:rsid w:val="00EE3447"/>
    <w:rsid w:val="00EE345B"/>
    <w:rsid w:val="00EE3857"/>
    <w:rsid w:val="00EE3871"/>
    <w:rsid w:val="00EE3996"/>
    <w:rsid w:val="00EE3D42"/>
    <w:rsid w:val="00EE3DD9"/>
    <w:rsid w:val="00EE4113"/>
    <w:rsid w:val="00EE4476"/>
    <w:rsid w:val="00EE456D"/>
    <w:rsid w:val="00EE4728"/>
    <w:rsid w:val="00EE49B4"/>
    <w:rsid w:val="00EE51D3"/>
    <w:rsid w:val="00EE5423"/>
    <w:rsid w:val="00EE5575"/>
    <w:rsid w:val="00EE57B0"/>
    <w:rsid w:val="00EE591A"/>
    <w:rsid w:val="00EE5A1C"/>
    <w:rsid w:val="00EE651F"/>
    <w:rsid w:val="00EE65DE"/>
    <w:rsid w:val="00EE691A"/>
    <w:rsid w:val="00EE6B94"/>
    <w:rsid w:val="00EE6D1B"/>
    <w:rsid w:val="00EE6D1D"/>
    <w:rsid w:val="00EE6F56"/>
    <w:rsid w:val="00EE6FA6"/>
    <w:rsid w:val="00EE7406"/>
    <w:rsid w:val="00EE7A4C"/>
    <w:rsid w:val="00EE7C39"/>
    <w:rsid w:val="00EE7D24"/>
    <w:rsid w:val="00EF00FB"/>
    <w:rsid w:val="00EF0C6C"/>
    <w:rsid w:val="00EF0EA4"/>
    <w:rsid w:val="00EF0F7D"/>
    <w:rsid w:val="00EF1F7C"/>
    <w:rsid w:val="00EF228E"/>
    <w:rsid w:val="00EF2B8B"/>
    <w:rsid w:val="00EF2C38"/>
    <w:rsid w:val="00EF2F7C"/>
    <w:rsid w:val="00EF3484"/>
    <w:rsid w:val="00EF3AE8"/>
    <w:rsid w:val="00EF3FF5"/>
    <w:rsid w:val="00EF4514"/>
    <w:rsid w:val="00EF4BA4"/>
    <w:rsid w:val="00EF5437"/>
    <w:rsid w:val="00EF58CA"/>
    <w:rsid w:val="00EF5C53"/>
    <w:rsid w:val="00EF600D"/>
    <w:rsid w:val="00EF63C8"/>
    <w:rsid w:val="00EF6630"/>
    <w:rsid w:val="00EF67C0"/>
    <w:rsid w:val="00EF6EFC"/>
    <w:rsid w:val="00EF6F3C"/>
    <w:rsid w:val="00EF70A6"/>
    <w:rsid w:val="00EF7594"/>
    <w:rsid w:val="00F00445"/>
    <w:rsid w:val="00F00A9E"/>
    <w:rsid w:val="00F00C88"/>
    <w:rsid w:val="00F00F4D"/>
    <w:rsid w:val="00F0152B"/>
    <w:rsid w:val="00F01B0E"/>
    <w:rsid w:val="00F01DA3"/>
    <w:rsid w:val="00F02081"/>
    <w:rsid w:val="00F027D3"/>
    <w:rsid w:val="00F0281E"/>
    <w:rsid w:val="00F02E75"/>
    <w:rsid w:val="00F030D6"/>
    <w:rsid w:val="00F0320B"/>
    <w:rsid w:val="00F0329D"/>
    <w:rsid w:val="00F0361B"/>
    <w:rsid w:val="00F03BC4"/>
    <w:rsid w:val="00F03DF9"/>
    <w:rsid w:val="00F04175"/>
    <w:rsid w:val="00F043EF"/>
    <w:rsid w:val="00F0470E"/>
    <w:rsid w:val="00F0507C"/>
    <w:rsid w:val="00F055A4"/>
    <w:rsid w:val="00F05691"/>
    <w:rsid w:val="00F05CE5"/>
    <w:rsid w:val="00F061DA"/>
    <w:rsid w:val="00F065A7"/>
    <w:rsid w:val="00F06EB3"/>
    <w:rsid w:val="00F0769E"/>
    <w:rsid w:val="00F076AD"/>
    <w:rsid w:val="00F07D71"/>
    <w:rsid w:val="00F07E1C"/>
    <w:rsid w:val="00F104A2"/>
    <w:rsid w:val="00F1058D"/>
    <w:rsid w:val="00F10690"/>
    <w:rsid w:val="00F10AA7"/>
    <w:rsid w:val="00F10ADD"/>
    <w:rsid w:val="00F11080"/>
    <w:rsid w:val="00F118C1"/>
    <w:rsid w:val="00F120A8"/>
    <w:rsid w:val="00F1279B"/>
    <w:rsid w:val="00F12846"/>
    <w:rsid w:val="00F13582"/>
    <w:rsid w:val="00F139DE"/>
    <w:rsid w:val="00F13B5E"/>
    <w:rsid w:val="00F13C4D"/>
    <w:rsid w:val="00F13E1C"/>
    <w:rsid w:val="00F14214"/>
    <w:rsid w:val="00F142F6"/>
    <w:rsid w:val="00F143C1"/>
    <w:rsid w:val="00F144C5"/>
    <w:rsid w:val="00F1473B"/>
    <w:rsid w:val="00F14940"/>
    <w:rsid w:val="00F14B08"/>
    <w:rsid w:val="00F14E04"/>
    <w:rsid w:val="00F15628"/>
    <w:rsid w:val="00F15773"/>
    <w:rsid w:val="00F158C7"/>
    <w:rsid w:val="00F15E23"/>
    <w:rsid w:val="00F16601"/>
    <w:rsid w:val="00F16BDC"/>
    <w:rsid w:val="00F16EBF"/>
    <w:rsid w:val="00F16EC4"/>
    <w:rsid w:val="00F172A8"/>
    <w:rsid w:val="00F1740F"/>
    <w:rsid w:val="00F179F3"/>
    <w:rsid w:val="00F17D09"/>
    <w:rsid w:val="00F20CB4"/>
    <w:rsid w:val="00F20E69"/>
    <w:rsid w:val="00F20FE2"/>
    <w:rsid w:val="00F21097"/>
    <w:rsid w:val="00F22606"/>
    <w:rsid w:val="00F23183"/>
    <w:rsid w:val="00F2343C"/>
    <w:rsid w:val="00F235FD"/>
    <w:rsid w:val="00F24A90"/>
    <w:rsid w:val="00F24E2C"/>
    <w:rsid w:val="00F250DC"/>
    <w:rsid w:val="00F2560F"/>
    <w:rsid w:val="00F256E6"/>
    <w:rsid w:val="00F25AD6"/>
    <w:rsid w:val="00F26E77"/>
    <w:rsid w:val="00F26E9C"/>
    <w:rsid w:val="00F270B6"/>
    <w:rsid w:val="00F2749E"/>
    <w:rsid w:val="00F27590"/>
    <w:rsid w:val="00F27E30"/>
    <w:rsid w:val="00F3014D"/>
    <w:rsid w:val="00F30DBA"/>
    <w:rsid w:val="00F3105E"/>
    <w:rsid w:val="00F311C5"/>
    <w:rsid w:val="00F31B66"/>
    <w:rsid w:val="00F31BA8"/>
    <w:rsid w:val="00F31FEE"/>
    <w:rsid w:val="00F324AF"/>
    <w:rsid w:val="00F32C0E"/>
    <w:rsid w:val="00F32DFE"/>
    <w:rsid w:val="00F334F7"/>
    <w:rsid w:val="00F33C4E"/>
    <w:rsid w:val="00F3443B"/>
    <w:rsid w:val="00F34D27"/>
    <w:rsid w:val="00F34E4A"/>
    <w:rsid w:val="00F3523F"/>
    <w:rsid w:val="00F358F7"/>
    <w:rsid w:val="00F35F41"/>
    <w:rsid w:val="00F35F50"/>
    <w:rsid w:val="00F362E0"/>
    <w:rsid w:val="00F36FA6"/>
    <w:rsid w:val="00F37152"/>
    <w:rsid w:val="00F371FC"/>
    <w:rsid w:val="00F37514"/>
    <w:rsid w:val="00F37CF0"/>
    <w:rsid w:val="00F4029A"/>
    <w:rsid w:val="00F40638"/>
    <w:rsid w:val="00F40A82"/>
    <w:rsid w:val="00F40B8C"/>
    <w:rsid w:val="00F410A2"/>
    <w:rsid w:val="00F41993"/>
    <w:rsid w:val="00F41C7A"/>
    <w:rsid w:val="00F421A6"/>
    <w:rsid w:val="00F425E7"/>
    <w:rsid w:val="00F43124"/>
    <w:rsid w:val="00F43629"/>
    <w:rsid w:val="00F437C2"/>
    <w:rsid w:val="00F43988"/>
    <w:rsid w:val="00F44D21"/>
    <w:rsid w:val="00F4500A"/>
    <w:rsid w:val="00F45243"/>
    <w:rsid w:val="00F454FA"/>
    <w:rsid w:val="00F45B9C"/>
    <w:rsid w:val="00F45BF7"/>
    <w:rsid w:val="00F45C89"/>
    <w:rsid w:val="00F45DF5"/>
    <w:rsid w:val="00F461C2"/>
    <w:rsid w:val="00F465A0"/>
    <w:rsid w:val="00F467D2"/>
    <w:rsid w:val="00F46C49"/>
    <w:rsid w:val="00F46C93"/>
    <w:rsid w:val="00F46F10"/>
    <w:rsid w:val="00F47278"/>
    <w:rsid w:val="00F47A13"/>
    <w:rsid w:val="00F47AD7"/>
    <w:rsid w:val="00F501F2"/>
    <w:rsid w:val="00F50378"/>
    <w:rsid w:val="00F50399"/>
    <w:rsid w:val="00F50591"/>
    <w:rsid w:val="00F5084B"/>
    <w:rsid w:val="00F50A52"/>
    <w:rsid w:val="00F50FA9"/>
    <w:rsid w:val="00F522C8"/>
    <w:rsid w:val="00F52444"/>
    <w:rsid w:val="00F532BC"/>
    <w:rsid w:val="00F538F0"/>
    <w:rsid w:val="00F53A33"/>
    <w:rsid w:val="00F5412B"/>
    <w:rsid w:val="00F54589"/>
    <w:rsid w:val="00F5522B"/>
    <w:rsid w:val="00F55516"/>
    <w:rsid w:val="00F55671"/>
    <w:rsid w:val="00F5574A"/>
    <w:rsid w:val="00F55C0A"/>
    <w:rsid w:val="00F55EB1"/>
    <w:rsid w:val="00F5655E"/>
    <w:rsid w:val="00F5659A"/>
    <w:rsid w:val="00F56844"/>
    <w:rsid w:val="00F57670"/>
    <w:rsid w:val="00F57BAF"/>
    <w:rsid w:val="00F602B6"/>
    <w:rsid w:val="00F60473"/>
    <w:rsid w:val="00F604A3"/>
    <w:rsid w:val="00F605C9"/>
    <w:rsid w:val="00F60A8D"/>
    <w:rsid w:val="00F61050"/>
    <w:rsid w:val="00F6123F"/>
    <w:rsid w:val="00F6129A"/>
    <w:rsid w:val="00F613BB"/>
    <w:rsid w:val="00F627CD"/>
    <w:rsid w:val="00F62B55"/>
    <w:rsid w:val="00F62C26"/>
    <w:rsid w:val="00F62EE1"/>
    <w:rsid w:val="00F63137"/>
    <w:rsid w:val="00F6315A"/>
    <w:rsid w:val="00F633AD"/>
    <w:rsid w:val="00F6354B"/>
    <w:rsid w:val="00F6371D"/>
    <w:rsid w:val="00F639FF"/>
    <w:rsid w:val="00F63B76"/>
    <w:rsid w:val="00F63BA4"/>
    <w:rsid w:val="00F63E0D"/>
    <w:rsid w:val="00F6417C"/>
    <w:rsid w:val="00F64748"/>
    <w:rsid w:val="00F647BA"/>
    <w:rsid w:val="00F64853"/>
    <w:rsid w:val="00F64F13"/>
    <w:rsid w:val="00F65DF2"/>
    <w:rsid w:val="00F669F7"/>
    <w:rsid w:val="00F66B8E"/>
    <w:rsid w:val="00F66ECE"/>
    <w:rsid w:val="00F6739F"/>
    <w:rsid w:val="00F705C9"/>
    <w:rsid w:val="00F70B3C"/>
    <w:rsid w:val="00F714ED"/>
    <w:rsid w:val="00F7191F"/>
    <w:rsid w:val="00F71D71"/>
    <w:rsid w:val="00F72135"/>
    <w:rsid w:val="00F72B55"/>
    <w:rsid w:val="00F72C58"/>
    <w:rsid w:val="00F732B7"/>
    <w:rsid w:val="00F73956"/>
    <w:rsid w:val="00F73A5E"/>
    <w:rsid w:val="00F73EC6"/>
    <w:rsid w:val="00F73F92"/>
    <w:rsid w:val="00F74023"/>
    <w:rsid w:val="00F7408E"/>
    <w:rsid w:val="00F74198"/>
    <w:rsid w:val="00F745DC"/>
    <w:rsid w:val="00F74660"/>
    <w:rsid w:val="00F74665"/>
    <w:rsid w:val="00F746F5"/>
    <w:rsid w:val="00F748E7"/>
    <w:rsid w:val="00F74E85"/>
    <w:rsid w:val="00F74FCD"/>
    <w:rsid w:val="00F7540F"/>
    <w:rsid w:val="00F75646"/>
    <w:rsid w:val="00F75E9D"/>
    <w:rsid w:val="00F7601C"/>
    <w:rsid w:val="00F76123"/>
    <w:rsid w:val="00F7657B"/>
    <w:rsid w:val="00F770DC"/>
    <w:rsid w:val="00F77113"/>
    <w:rsid w:val="00F7797B"/>
    <w:rsid w:val="00F77A26"/>
    <w:rsid w:val="00F77DFA"/>
    <w:rsid w:val="00F801AA"/>
    <w:rsid w:val="00F807FA"/>
    <w:rsid w:val="00F80D7E"/>
    <w:rsid w:val="00F80ED4"/>
    <w:rsid w:val="00F81103"/>
    <w:rsid w:val="00F812C7"/>
    <w:rsid w:val="00F816C4"/>
    <w:rsid w:val="00F81864"/>
    <w:rsid w:val="00F824A0"/>
    <w:rsid w:val="00F83518"/>
    <w:rsid w:val="00F83DF1"/>
    <w:rsid w:val="00F83F86"/>
    <w:rsid w:val="00F84198"/>
    <w:rsid w:val="00F842CE"/>
    <w:rsid w:val="00F842D6"/>
    <w:rsid w:val="00F84606"/>
    <w:rsid w:val="00F848AA"/>
    <w:rsid w:val="00F84B5E"/>
    <w:rsid w:val="00F8549E"/>
    <w:rsid w:val="00F856AB"/>
    <w:rsid w:val="00F85B25"/>
    <w:rsid w:val="00F861BC"/>
    <w:rsid w:val="00F86ACE"/>
    <w:rsid w:val="00F86C32"/>
    <w:rsid w:val="00F90623"/>
    <w:rsid w:val="00F90AA6"/>
    <w:rsid w:val="00F90B30"/>
    <w:rsid w:val="00F913A2"/>
    <w:rsid w:val="00F914A2"/>
    <w:rsid w:val="00F918E0"/>
    <w:rsid w:val="00F91C56"/>
    <w:rsid w:val="00F91D06"/>
    <w:rsid w:val="00F92E7E"/>
    <w:rsid w:val="00F93323"/>
    <w:rsid w:val="00F933AA"/>
    <w:rsid w:val="00F93CCE"/>
    <w:rsid w:val="00F947EF"/>
    <w:rsid w:val="00F94A4C"/>
    <w:rsid w:val="00F951EA"/>
    <w:rsid w:val="00F9564D"/>
    <w:rsid w:val="00F95948"/>
    <w:rsid w:val="00F95D7D"/>
    <w:rsid w:val="00F9653F"/>
    <w:rsid w:val="00F9692A"/>
    <w:rsid w:val="00FA02FB"/>
    <w:rsid w:val="00FA086B"/>
    <w:rsid w:val="00FA0991"/>
    <w:rsid w:val="00FA0C6E"/>
    <w:rsid w:val="00FA0CB5"/>
    <w:rsid w:val="00FA1220"/>
    <w:rsid w:val="00FA1304"/>
    <w:rsid w:val="00FA160F"/>
    <w:rsid w:val="00FA18F8"/>
    <w:rsid w:val="00FA1A86"/>
    <w:rsid w:val="00FA1DB7"/>
    <w:rsid w:val="00FA2160"/>
    <w:rsid w:val="00FA2167"/>
    <w:rsid w:val="00FA26B3"/>
    <w:rsid w:val="00FA2E54"/>
    <w:rsid w:val="00FA300A"/>
    <w:rsid w:val="00FA3921"/>
    <w:rsid w:val="00FA3A29"/>
    <w:rsid w:val="00FA404A"/>
    <w:rsid w:val="00FA4782"/>
    <w:rsid w:val="00FA4C4E"/>
    <w:rsid w:val="00FA5AF5"/>
    <w:rsid w:val="00FA5EFD"/>
    <w:rsid w:val="00FA6525"/>
    <w:rsid w:val="00FA7550"/>
    <w:rsid w:val="00FA769A"/>
    <w:rsid w:val="00FA7799"/>
    <w:rsid w:val="00FA7D6A"/>
    <w:rsid w:val="00FB022E"/>
    <w:rsid w:val="00FB071B"/>
    <w:rsid w:val="00FB0D86"/>
    <w:rsid w:val="00FB0F9F"/>
    <w:rsid w:val="00FB14B0"/>
    <w:rsid w:val="00FB1808"/>
    <w:rsid w:val="00FB1866"/>
    <w:rsid w:val="00FB1CF0"/>
    <w:rsid w:val="00FB2474"/>
    <w:rsid w:val="00FB2F3D"/>
    <w:rsid w:val="00FB3081"/>
    <w:rsid w:val="00FB30F0"/>
    <w:rsid w:val="00FB330B"/>
    <w:rsid w:val="00FB33FA"/>
    <w:rsid w:val="00FB4202"/>
    <w:rsid w:val="00FB4366"/>
    <w:rsid w:val="00FB537B"/>
    <w:rsid w:val="00FB53E8"/>
    <w:rsid w:val="00FB61E6"/>
    <w:rsid w:val="00FB710F"/>
    <w:rsid w:val="00FB72F1"/>
    <w:rsid w:val="00FB75E5"/>
    <w:rsid w:val="00FB771B"/>
    <w:rsid w:val="00FB77B1"/>
    <w:rsid w:val="00FB7838"/>
    <w:rsid w:val="00FB7B00"/>
    <w:rsid w:val="00FB7D46"/>
    <w:rsid w:val="00FB7FBA"/>
    <w:rsid w:val="00FC023E"/>
    <w:rsid w:val="00FC12B9"/>
    <w:rsid w:val="00FC16AA"/>
    <w:rsid w:val="00FC1714"/>
    <w:rsid w:val="00FC1A83"/>
    <w:rsid w:val="00FC1E33"/>
    <w:rsid w:val="00FC24CA"/>
    <w:rsid w:val="00FC2750"/>
    <w:rsid w:val="00FC2887"/>
    <w:rsid w:val="00FC2FC3"/>
    <w:rsid w:val="00FC30E2"/>
    <w:rsid w:val="00FC3336"/>
    <w:rsid w:val="00FC3966"/>
    <w:rsid w:val="00FC3EBE"/>
    <w:rsid w:val="00FC3F12"/>
    <w:rsid w:val="00FC487B"/>
    <w:rsid w:val="00FC5017"/>
    <w:rsid w:val="00FC56DE"/>
    <w:rsid w:val="00FC57DC"/>
    <w:rsid w:val="00FC57FE"/>
    <w:rsid w:val="00FC5AD2"/>
    <w:rsid w:val="00FC61D6"/>
    <w:rsid w:val="00FC6999"/>
    <w:rsid w:val="00FC6B60"/>
    <w:rsid w:val="00FC6D77"/>
    <w:rsid w:val="00FC711D"/>
    <w:rsid w:val="00FC71D3"/>
    <w:rsid w:val="00FC760D"/>
    <w:rsid w:val="00FC77AA"/>
    <w:rsid w:val="00FC79CB"/>
    <w:rsid w:val="00FC7A2F"/>
    <w:rsid w:val="00FD044E"/>
    <w:rsid w:val="00FD069E"/>
    <w:rsid w:val="00FD0B2A"/>
    <w:rsid w:val="00FD0B74"/>
    <w:rsid w:val="00FD0DE2"/>
    <w:rsid w:val="00FD1239"/>
    <w:rsid w:val="00FD16ED"/>
    <w:rsid w:val="00FD2408"/>
    <w:rsid w:val="00FD29D7"/>
    <w:rsid w:val="00FD2B62"/>
    <w:rsid w:val="00FD2BAD"/>
    <w:rsid w:val="00FD2FB8"/>
    <w:rsid w:val="00FD3550"/>
    <w:rsid w:val="00FD3D51"/>
    <w:rsid w:val="00FD48B3"/>
    <w:rsid w:val="00FD4D14"/>
    <w:rsid w:val="00FD560B"/>
    <w:rsid w:val="00FD583C"/>
    <w:rsid w:val="00FD5DA4"/>
    <w:rsid w:val="00FD64ED"/>
    <w:rsid w:val="00FD66CC"/>
    <w:rsid w:val="00FD66D4"/>
    <w:rsid w:val="00FD68CC"/>
    <w:rsid w:val="00FD6C0A"/>
    <w:rsid w:val="00FD6D94"/>
    <w:rsid w:val="00FD73E7"/>
    <w:rsid w:val="00FD77A5"/>
    <w:rsid w:val="00FD78BC"/>
    <w:rsid w:val="00FE0337"/>
    <w:rsid w:val="00FE06A6"/>
    <w:rsid w:val="00FE129C"/>
    <w:rsid w:val="00FE1D9F"/>
    <w:rsid w:val="00FE2121"/>
    <w:rsid w:val="00FE2171"/>
    <w:rsid w:val="00FE27DC"/>
    <w:rsid w:val="00FE28D3"/>
    <w:rsid w:val="00FE2DAE"/>
    <w:rsid w:val="00FE2DEB"/>
    <w:rsid w:val="00FE33FB"/>
    <w:rsid w:val="00FE342A"/>
    <w:rsid w:val="00FE36EC"/>
    <w:rsid w:val="00FE377A"/>
    <w:rsid w:val="00FE3BD7"/>
    <w:rsid w:val="00FE3D5C"/>
    <w:rsid w:val="00FE3F76"/>
    <w:rsid w:val="00FE45C5"/>
    <w:rsid w:val="00FE467B"/>
    <w:rsid w:val="00FE468C"/>
    <w:rsid w:val="00FE47EC"/>
    <w:rsid w:val="00FE486B"/>
    <w:rsid w:val="00FE4B9E"/>
    <w:rsid w:val="00FE5337"/>
    <w:rsid w:val="00FE54E0"/>
    <w:rsid w:val="00FE56C7"/>
    <w:rsid w:val="00FE5757"/>
    <w:rsid w:val="00FE584F"/>
    <w:rsid w:val="00FE5A66"/>
    <w:rsid w:val="00FE60D4"/>
    <w:rsid w:val="00FE6240"/>
    <w:rsid w:val="00FE6787"/>
    <w:rsid w:val="00FE6E38"/>
    <w:rsid w:val="00FF0D6B"/>
    <w:rsid w:val="00FF109D"/>
    <w:rsid w:val="00FF1A3F"/>
    <w:rsid w:val="00FF1B7F"/>
    <w:rsid w:val="00FF1CDD"/>
    <w:rsid w:val="00FF2459"/>
    <w:rsid w:val="00FF28A4"/>
    <w:rsid w:val="00FF2ECA"/>
    <w:rsid w:val="00FF2FA4"/>
    <w:rsid w:val="00FF3672"/>
    <w:rsid w:val="00FF3881"/>
    <w:rsid w:val="00FF3A1D"/>
    <w:rsid w:val="00FF3A79"/>
    <w:rsid w:val="00FF408D"/>
    <w:rsid w:val="00FF4289"/>
    <w:rsid w:val="00FF42F1"/>
    <w:rsid w:val="00FF4311"/>
    <w:rsid w:val="00FF454E"/>
    <w:rsid w:val="00FF4DA6"/>
    <w:rsid w:val="00FF502F"/>
    <w:rsid w:val="00FF6A46"/>
    <w:rsid w:val="00FF6C28"/>
    <w:rsid w:val="00FF6D6C"/>
    <w:rsid w:val="00FF722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05F5B0"/>
  <w15:docId w15:val="{DC64B110-7E45-4814-97AE-723C2F63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741"/>
    <w:pPr>
      <w:jc w:val="both"/>
    </w:pPr>
    <w:rPr>
      <w:sz w:val="22"/>
      <w:szCs w:val="24"/>
    </w:rPr>
  </w:style>
  <w:style w:type="paragraph" w:styleId="Titre1">
    <w:name w:val="heading 1"/>
    <w:aliases w:val="TITRE"/>
    <w:basedOn w:val="Normal"/>
    <w:next w:val="Normal"/>
    <w:qFormat/>
    <w:rsid w:val="004B2245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rsid w:val="004B224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rsid w:val="00822741"/>
    <w:pPr>
      <w:keepNext/>
      <w:numPr>
        <w:ilvl w:val="2"/>
        <w:numId w:val="11"/>
      </w:numPr>
      <w:outlineLvl w:val="2"/>
    </w:pPr>
    <w:rPr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822741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qFormat/>
    <w:rsid w:val="00822741"/>
    <w:pPr>
      <w:keepNext/>
      <w:numPr>
        <w:ilvl w:val="4"/>
        <w:numId w:val="11"/>
      </w:numPr>
      <w:tabs>
        <w:tab w:val="left" w:pos="426"/>
        <w:tab w:val="left" w:pos="851"/>
      </w:tabs>
      <w:ind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822741"/>
    <w:pPr>
      <w:keepNext/>
      <w:numPr>
        <w:ilvl w:val="5"/>
        <w:numId w:val="11"/>
      </w:numPr>
      <w:ind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rsid w:val="00822741"/>
    <w:pPr>
      <w:numPr>
        <w:ilvl w:val="6"/>
        <w:numId w:val="1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22741"/>
    <w:pPr>
      <w:keepNext/>
      <w:numPr>
        <w:ilvl w:val="7"/>
        <w:numId w:val="11"/>
      </w:numPr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822741"/>
    <w:pPr>
      <w:keepNext/>
      <w:numPr>
        <w:ilvl w:val="8"/>
        <w:numId w:val="11"/>
      </w:numPr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A0B7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9A0B74"/>
    <w:pPr>
      <w:tabs>
        <w:tab w:val="center" w:pos="4536"/>
        <w:tab w:val="right" w:pos="9072"/>
      </w:tabs>
    </w:pPr>
  </w:style>
  <w:style w:type="numbering" w:customStyle="1" w:styleId="ArticleSection1">
    <w:name w:val="Article / Section1"/>
    <w:rsid w:val="00736B7B"/>
  </w:style>
  <w:style w:type="paragraph" w:customStyle="1" w:styleId="ARTICLEDCE">
    <w:name w:val="ARTICLE DCE"/>
    <w:basedOn w:val="Normal"/>
    <w:rsid w:val="00CA49ED"/>
    <w:pPr>
      <w:spacing w:before="120"/>
    </w:pPr>
    <w:rPr>
      <w:b/>
      <w:bCs/>
      <w:u w:val="single"/>
    </w:rPr>
  </w:style>
  <w:style w:type="paragraph" w:customStyle="1" w:styleId="Corpsdetexte21">
    <w:name w:val="Corps de texte 21"/>
    <w:basedOn w:val="Normal"/>
    <w:rsid w:val="00B074F9"/>
    <w:pPr>
      <w:overflowPunct w:val="0"/>
      <w:autoSpaceDE w:val="0"/>
      <w:autoSpaceDN w:val="0"/>
      <w:adjustRightInd w:val="0"/>
      <w:ind w:right="567" w:firstLine="709"/>
      <w:textAlignment w:val="baseline"/>
    </w:pPr>
    <w:rPr>
      <w:i/>
      <w:szCs w:val="20"/>
    </w:rPr>
  </w:style>
  <w:style w:type="numbering" w:styleId="ArticleSection">
    <w:name w:val="Outline List 3"/>
    <w:next w:val="ArticleSection1"/>
    <w:rsid w:val="00120494"/>
    <w:pPr>
      <w:numPr>
        <w:numId w:val="12"/>
      </w:numPr>
    </w:pPr>
  </w:style>
  <w:style w:type="paragraph" w:customStyle="1" w:styleId="SECTIONDCE">
    <w:name w:val="SECTION DCE"/>
    <w:basedOn w:val="ARTICLEDCE"/>
    <w:rsid w:val="00CA49ED"/>
    <w:pPr>
      <w:numPr>
        <w:ilvl w:val="2"/>
        <w:numId w:val="20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B65503"/>
    <w:rPr>
      <w:color w:val="0000FF"/>
      <w:u w:val="single"/>
    </w:rPr>
  </w:style>
  <w:style w:type="table" w:styleId="Grilledutableau">
    <w:name w:val="Table Grid"/>
    <w:basedOn w:val="TableauNormal"/>
    <w:rsid w:val="0009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A75898"/>
    <w:pPr>
      <w:numPr>
        <w:ilvl w:val="1"/>
        <w:numId w:val="20"/>
      </w:numPr>
    </w:pPr>
  </w:style>
  <w:style w:type="paragraph" w:customStyle="1" w:styleId="StyleTitre1">
    <w:name w:val="Style Titre 1"/>
    <w:aliases w:val="TITRE + Soulignement"/>
    <w:basedOn w:val="Titre1"/>
    <w:rsid w:val="00822741"/>
    <w:pPr>
      <w:numPr>
        <w:numId w:val="11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AB7B48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Pr>
      <w:sz w:val="16"/>
    </w:rPr>
  </w:style>
  <w:style w:type="paragraph" w:customStyle="1" w:styleId="StyleTitre212ptSoulignement">
    <w:name w:val="Style Titre 2 + 12 pt Soulignement"/>
    <w:basedOn w:val="Titre2"/>
    <w:rsid w:val="00822741"/>
    <w:pPr>
      <w:numPr>
        <w:ilvl w:val="1"/>
        <w:numId w:val="11"/>
      </w:numPr>
    </w:pPr>
    <w:rPr>
      <w:rFonts w:ascii="Times New Roman" w:hAnsi="Times New Roman"/>
      <w:i w:val="0"/>
      <w:sz w:val="22"/>
      <w:szCs w:val="24"/>
      <w:u w:val="single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rsid w:val="00F27590"/>
    <w:pPr>
      <w:spacing w:before="60" w:after="60"/>
    </w:pPr>
    <w:rPr>
      <w:i/>
      <w:iCs/>
      <w:sz w:val="16"/>
      <w:szCs w:val="16"/>
    </w:rPr>
  </w:style>
  <w:style w:type="character" w:styleId="Lienhypertextesuivivisit">
    <w:name w:val="FollowedHyperlink"/>
    <w:rsid w:val="00960430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8A7D90"/>
    <w:pPr>
      <w:tabs>
        <w:tab w:val="left" w:pos="1620"/>
        <w:tab w:val="right" w:leader="dot" w:pos="9629"/>
      </w:tabs>
      <w:spacing w:before="120" w:after="120"/>
    </w:pPr>
    <w:rPr>
      <w:b/>
      <w:bCs/>
      <w:caps/>
      <w:sz w:val="20"/>
    </w:rPr>
  </w:style>
  <w:style w:type="paragraph" w:styleId="Commentaire">
    <w:name w:val="annotation text"/>
    <w:basedOn w:val="Normal"/>
    <w:link w:val="CommentaireCar"/>
    <w:semiHidden/>
    <w:rPr>
      <w:szCs w:val="20"/>
    </w:rPr>
  </w:style>
  <w:style w:type="paragraph" w:styleId="TM2">
    <w:name w:val="toc 2"/>
    <w:basedOn w:val="Normal"/>
    <w:next w:val="Normal"/>
    <w:autoRedefine/>
    <w:uiPriority w:val="39"/>
    <w:rsid w:val="00312A76"/>
    <w:pPr>
      <w:ind w:left="240"/>
    </w:pPr>
    <w:rPr>
      <w:smallCaps/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TM3">
    <w:name w:val="toc 3"/>
    <w:basedOn w:val="Normal"/>
    <w:next w:val="Normal"/>
    <w:autoRedefine/>
    <w:semiHidden/>
    <w:rsid w:val="00312A76"/>
    <w:pPr>
      <w:ind w:left="480"/>
    </w:pPr>
    <w:rPr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312A76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312A76"/>
    <w:pPr>
      <w:ind w:left="960"/>
    </w:pPr>
    <w:rPr>
      <w:sz w:val="18"/>
      <w:szCs w:val="21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F31F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0736D3"/>
    <w:pPr>
      <w:ind w:left="-142" w:right="-425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312A76"/>
    <w:pPr>
      <w:ind w:left="1200"/>
    </w:pPr>
    <w:rPr>
      <w:sz w:val="18"/>
      <w:szCs w:val="21"/>
    </w:rPr>
  </w:style>
  <w:style w:type="paragraph" w:styleId="Objetducommentaire">
    <w:name w:val="annotation subject"/>
    <w:basedOn w:val="Commentaire"/>
    <w:next w:val="Commentaire"/>
    <w:semiHidden/>
    <w:rsid w:val="00BE31F7"/>
    <w:rPr>
      <w:b/>
      <w:bCs/>
      <w:sz w:val="20"/>
    </w:rPr>
  </w:style>
  <w:style w:type="paragraph" w:styleId="TM7">
    <w:name w:val="toc 7"/>
    <w:basedOn w:val="Normal"/>
    <w:next w:val="Normal"/>
    <w:autoRedefine/>
    <w:semiHidden/>
    <w:rsid w:val="00312A76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312A76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312A76"/>
    <w:pPr>
      <w:ind w:left="1920"/>
    </w:pPr>
    <w:rPr>
      <w:sz w:val="18"/>
      <w:szCs w:val="21"/>
    </w:rPr>
  </w:style>
  <w:style w:type="paragraph" w:customStyle="1" w:styleId="Titre4-subdivision">
    <w:name w:val="Titre 4-subdivision"/>
    <w:basedOn w:val="Titre4"/>
    <w:rsid w:val="003107D8"/>
    <w:p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3107D8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822741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5002"/>
    <w:pPr>
      <w:numPr>
        <w:ilvl w:val="3"/>
        <w:numId w:val="11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3C0C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semiHidden/>
    <w:locked/>
    <w:rsid w:val="00610F7A"/>
    <w:rPr>
      <w:sz w:val="22"/>
      <w:lang w:val="fr-FR" w:eastAsia="fr-FR" w:bidi="ar-SA"/>
    </w:rPr>
  </w:style>
  <w:style w:type="character" w:customStyle="1" w:styleId="ParagraphestandardCar">
    <w:name w:val="§ Paragraphe standard Car"/>
    <w:link w:val="Paragraphestandard"/>
    <w:locked/>
    <w:rsid w:val="00F20CB4"/>
    <w:rPr>
      <w:sz w:val="22"/>
      <w:lang w:val="fr-FR" w:eastAsia="fr-FR" w:bidi="ar-SA"/>
    </w:rPr>
  </w:style>
  <w:style w:type="paragraph" w:customStyle="1" w:styleId="Paragraphestandard">
    <w:name w:val="§ Paragraphe standard"/>
    <w:basedOn w:val="Normal"/>
    <w:link w:val="ParagraphestandardCar"/>
    <w:rsid w:val="00F20CB4"/>
    <w:pPr>
      <w:widowControl w:val="0"/>
      <w:spacing w:before="120" w:after="120"/>
    </w:pPr>
    <w:rPr>
      <w:szCs w:val="20"/>
    </w:rPr>
  </w:style>
  <w:style w:type="paragraph" w:styleId="Explorateurdedocuments">
    <w:name w:val="Document Map"/>
    <w:basedOn w:val="Normal"/>
    <w:semiHidden/>
    <w:rsid w:val="000736D3"/>
    <w:pPr>
      <w:shd w:val="clear" w:color="auto" w:fill="000080"/>
    </w:pPr>
    <w:rPr>
      <w:rFonts w:ascii="Tahoma" w:hAnsi="Tahoma"/>
      <w:szCs w:val="20"/>
    </w:rPr>
  </w:style>
  <w:style w:type="paragraph" w:styleId="Listepuces2">
    <w:name w:val="List Bullet 2"/>
    <w:basedOn w:val="Normal"/>
    <w:rsid w:val="003C4475"/>
    <w:pPr>
      <w:numPr>
        <w:numId w:val="39"/>
      </w:numPr>
      <w:jc w:val="left"/>
    </w:pPr>
    <w:rPr>
      <w:sz w:val="24"/>
      <w:szCs w:val="20"/>
    </w:rPr>
  </w:style>
  <w:style w:type="paragraph" w:styleId="Corpsdetexte2">
    <w:name w:val="Body Text 2"/>
    <w:basedOn w:val="Normal"/>
    <w:link w:val="Corpsdetexte2Car"/>
    <w:rsid w:val="00F73F92"/>
    <w:pPr>
      <w:tabs>
        <w:tab w:val="left" w:pos="426"/>
        <w:tab w:val="left" w:pos="851"/>
      </w:tabs>
      <w:ind w:right="142"/>
    </w:pPr>
    <w:rPr>
      <w:sz w:val="24"/>
      <w:szCs w:val="20"/>
    </w:rPr>
  </w:style>
  <w:style w:type="character" w:customStyle="1" w:styleId="Corpsdetexte2Car">
    <w:name w:val="Corps de texte 2 Car"/>
    <w:link w:val="Corpsdetexte2"/>
    <w:rsid w:val="00F73F92"/>
    <w:rPr>
      <w:sz w:val="24"/>
      <w:lang w:val="fr-FR" w:eastAsia="fr-FR" w:bidi="ar-SA"/>
    </w:rPr>
  </w:style>
  <w:style w:type="character" w:customStyle="1" w:styleId="msoins0">
    <w:name w:val="msoins"/>
    <w:rsid w:val="00F73F92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C0454"/>
    <w:pPr>
      <w:spacing w:after="120"/>
    </w:pPr>
  </w:style>
  <w:style w:type="paragraph" w:customStyle="1" w:styleId="Retraitcorpsdetexte21">
    <w:name w:val="Retrait corps de texte 21"/>
    <w:basedOn w:val="Normal"/>
    <w:rsid w:val="00CC0454"/>
    <w:pPr>
      <w:overflowPunct w:val="0"/>
      <w:autoSpaceDE w:val="0"/>
      <w:autoSpaceDN w:val="0"/>
      <w:adjustRightInd w:val="0"/>
      <w:ind w:firstLine="709"/>
      <w:jc w:val="left"/>
      <w:textAlignment w:val="baseline"/>
    </w:pPr>
    <w:rPr>
      <w:sz w:val="24"/>
      <w:szCs w:val="20"/>
    </w:rPr>
  </w:style>
  <w:style w:type="character" w:customStyle="1" w:styleId="NotedefinCar">
    <w:name w:val="Note de fin Car"/>
    <w:link w:val="Notedefin"/>
    <w:uiPriority w:val="99"/>
    <w:semiHidden/>
    <w:rsid w:val="002B367D"/>
  </w:style>
  <w:style w:type="paragraph" w:customStyle="1" w:styleId="CarCar1">
    <w:name w:val="Car Car1"/>
    <w:basedOn w:val="Normal"/>
    <w:semiHidden/>
    <w:rsid w:val="000736D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2B367D"/>
    <w:rPr>
      <w:vertAlign w:val="superscript"/>
    </w:rPr>
  </w:style>
  <w:style w:type="character" w:customStyle="1" w:styleId="CorpsdetexteCar">
    <w:name w:val="Corps de texte Car"/>
    <w:link w:val="Corpsdetexte"/>
    <w:rsid w:val="006C4EA3"/>
    <w:rPr>
      <w:sz w:val="22"/>
      <w:szCs w:val="24"/>
    </w:rPr>
  </w:style>
  <w:style w:type="paragraph" w:customStyle="1" w:styleId="Corpsdetexte31">
    <w:name w:val="Corps de texte 31"/>
    <w:basedOn w:val="Normal"/>
    <w:rsid w:val="00990994"/>
    <w:rPr>
      <w:rFonts w:ascii="Arial Narrow" w:hAnsi="Arial Narrow"/>
      <w:szCs w:val="20"/>
    </w:rPr>
  </w:style>
  <w:style w:type="character" w:customStyle="1" w:styleId="EmailStyle76">
    <w:name w:val="EmailStyle76"/>
    <w:semiHidden/>
    <w:rsid w:val="00FB7838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6655F2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A6B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A6B4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583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686493"/>
    <w:rPr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E3DD9"/>
    <w:rPr>
      <w:sz w:val="22"/>
      <w:szCs w:val="24"/>
    </w:rPr>
  </w:style>
  <w:style w:type="paragraph" w:customStyle="1" w:styleId="Paragraphe">
    <w:name w:val="Paragraphe"/>
    <w:basedOn w:val="Normal"/>
    <w:link w:val="ParagrapheCar"/>
    <w:autoRedefine/>
    <w:rsid w:val="00BC5EEC"/>
    <w:pPr>
      <w:suppressAutoHyphens/>
      <w:ind w:firstLine="540"/>
      <w:outlineLvl w:val="0"/>
    </w:pPr>
    <w:rPr>
      <w:b/>
      <w:bCs/>
      <w:sz w:val="24"/>
      <w:u w:val="single"/>
    </w:rPr>
  </w:style>
  <w:style w:type="character" w:customStyle="1" w:styleId="ParagrapheCar">
    <w:name w:val="Paragraphe Car"/>
    <w:link w:val="Paragraphe"/>
    <w:rsid w:val="00BC5EEC"/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46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CATM-VFA\Local%20Settings\Temporary%20Internet%20Files\OLK3B\ESPACES%20VERTS%20-%20RC%20+%20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54D1A-85A7-43F5-BB67-1839EBA57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ESPACES VERTS - RC + CCP</Template>
  <TotalTime>16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1200</CharactersWithSpaces>
  <SharedDoc>false</SharedDoc>
  <HLinks>
    <vt:vector size="432" baseType="variant">
      <vt:variant>
        <vt:i4>6619208</vt:i4>
      </vt:variant>
      <vt:variant>
        <vt:i4>699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693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690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1179702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_Toc367362424</vt:lpwstr>
      </vt:variant>
      <vt:variant>
        <vt:i4>1179702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_Toc367362423</vt:lpwstr>
      </vt:variant>
      <vt:variant>
        <vt:i4>1179702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_Toc367362422</vt:lpwstr>
      </vt:variant>
      <vt:variant>
        <vt:i4>1179702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_Toc367362421</vt:lpwstr>
      </vt:variant>
      <vt:variant>
        <vt:i4>1179702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_Toc367362420</vt:lpwstr>
      </vt:variant>
      <vt:variant>
        <vt:i4>1114166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_Toc367362419</vt:lpwstr>
      </vt:variant>
      <vt:variant>
        <vt:i4>1114166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_Toc367362418</vt:lpwstr>
      </vt:variant>
      <vt:variant>
        <vt:i4>1114166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_Toc367362417</vt:lpwstr>
      </vt:variant>
      <vt:variant>
        <vt:i4>1114166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_Toc367362416</vt:lpwstr>
      </vt:variant>
      <vt:variant>
        <vt:i4>1114166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_Toc367362415</vt:lpwstr>
      </vt:variant>
      <vt:variant>
        <vt:i4>1114166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_Toc367362414</vt:lpwstr>
      </vt:variant>
      <vt:variant>
        <vt:i4>1114166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_Toc367362413</vt:lpwstr>
      </vt:variant>
      <vt:variant>
        <vt:i4>1114166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_Toc367362412</vt:lpwstr>
      </vt:variant>
      <vt:variant>
        <vt:i4>1114166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_Toc367362411</vt:lpwstr>
      </vt:variant>
      <vt:variant>
        <vt:i4>1114166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_Toc367362410</vt:lpwstr>
      </vt:variant>
      <vt:variant>
        <vt:i4>1048630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_Toc367362409</vt:lpwstr>
      </vt:variant>
      <vt:variant>
        <vt:i4>1048630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_Toc367362408</vt:lpwstr>
      </vt:variant>
      <vt:variant>
        <vt:i4>1048630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_Toc367362407</vt:lpwstr>
      </vt:variant>
      <vt:variant>
        <vt:i4>1048630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_Toc367362406</vt:lpwstr>
      </vt:variant>
      <vt:variant>
        <vt:i4>1048630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_Toc367362405</vt:lpwstr>
      </vt:variant>
      <vt:variant>
        <vt:i4>1048630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_Toc367362404</vt:lpwstr>
      </vt:variant>
      <vt:variant>
        <vt:i4>1048630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_Toc367362403</vt:lpwstr>
      </vt:variant>
      <vt:variant>
        <vt:i4>1048630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_Toc367362402</vt:lpwstr>
      </vt:variant>
      <vt:variant>
        <vt:i4>1048630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_Toc367362401</vt:lpwstr>
      </vt:variant>
      <vt:variant>
        <vt:i4>7929941</vt:i4>
      </vt:variant>
      <vt:variant>
        <vt:i4>345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2883620</vt:i4>
      </vt:variant>
      <vt:variant>
        <vt:i4>330</vt:i4>
      </vt:variant>
      <vt:variant>
        <vt:i4>0</vt:i4>
      </vt:variant>
      <vt:variant>
        <vt:i4>5</vt:i4>
      </vt:variant>
      <vt:variant>
        <vt:lpwstr>http://www.ville-emploi.asso.fr/annuaire/facilitateurs-des-clauses-sociales</vt:lpwstr>
      </vt:variant>
      <vt:variant>
        <vt:lpwstr/>
      </vt:variant>
      <vt:variant>
        <vt:i4>3801195</vt:i4>
      </vt:variant>
      <vt:variant>
        <vt:i4>324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321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285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_Toc367346078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_Toc367346077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_Toc367346076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_Toc367346075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_Toc367346074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_Toc367346073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_Toc367346072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_Toc367346071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_Toc367346070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_Toc367346069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_Toc367346068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_Toc367346067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_Toc367346066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_Toc367346065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_Toc367346064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_Toc367346063</vt:lpwstr>
      </vt:variant>
      <vt:variant>
        <vt:i4>1179696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_Toc367346062</vt:lpwstr>
      </vt:variant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_Toc367346061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_Toc367346060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_Toc367346059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_Toc367346058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_Toc367346057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_Toc367346056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_Toc367346055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_Toc367346054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_Toc367346053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_Toc367346052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_Toc367346051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_Toc367346050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_Toc367346049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_Toc367346048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_Toc367346047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_Toc367346046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_Toc367346045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_Toc367346044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_Toc367346043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_Toc367346042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_Toc367346041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creator>DIRCAT RTNE</dc:creator>
  <cp:lastModifiedBy>BORUS Yvane ADJOINT ADMI PRIN</cp:lastModifiedBy>
  <cp:revision>27</cp:revision>
  <cp:lastPrinted>2019-10-08T13:41:00Z</cp:lastPrinted>
  <dcterms:created xsi:type="dcterms:W3CDTF">2015-07-15T13:37:00Z</dcterms:created>
  <dcterms:modified xsi:type="dcterms:W3CDTF">2025-05-14T07:22:00Z</dcterms:modified>
</cp:coreProperties>
</file>